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7E" w:rsidRDefault="001B1B2F">
      <w:r>
        <w:rPr>
          <w:noProof/>
          <w:lang w:eastAsia="en-GB"/>
        </w:rPr>
        <w:drawing>
          <wp:inline distT="0" distB="0" distL="0" distR="0">
            <wp:extent cx="5753518" cy="8255479"/>
            <wp:effectExtent l="0" t="0" r="0" b="0"/>
            <wp:docPr id="1" name="Picture 1" descr="C:\Users\Marocco\Desktop\thailand WM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occo\Desktop\thailand WMD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518" cy="8255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1B2F" w:rsidRDefault="001B1B2F"/>
    <w:p w:rsidR="001B1B2F" w:rsidRDefault="001B1B2F"/>
    <w:p w:rsidR="001B1B2F" w:rsidRDefault="001B1B2F">
      <w:r>
        <w:rPr>
          <w:noProof/>
          <w:lang w:eastAsia="en-GB"/>
        </w:rPr>
        <w:drawing>
          <wp:inline distT="0" distB="0" distL="0" distR="0">
            <wp:extent cx="5753735" cy="7910195"/>
            <wp:effectExtent l="0" t="0" r="0" b="0"/>
            <wp:docPr id="2" name="Picture 2" descr="C:\Users\Marocco\Desktop\thailand WM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occo\Desktop\thailand WMD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91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B2F" w:rsidRDefault="001B1B2F"/>
    <w:p w:rsidR="001B1B2F" w:rsidRDefault="001B1B2F"/>
    <w:p w:rsidR="001B1B2F" w:rsidRDefault="001B1B2F">
      <w:r>
        <w:rPr>
          <w:noProof/>
          <w:lang w:eastAsia="en-GB"/>
        </w:rPr>
        <w:drawing>
          <wp:inline distT="0" distB="0" distL="0" distR="0">
            <wp:extent cx="5753735" cy="7884795"/>
            <wp:effectExtent l="0" t="0" r="0" b="1905"/>
            <wp:docPr id="3" name="Picture 3" descr="C:\Users\Marocco\Desktop\thailand WM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occo\Desktop\thailand WMD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88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B2F" w:rsidRDefault="001B1B2F"/>
    <w:p w:rsidR="001B1B2F" w:rsidRDefault="001B1B2F"/>
    <w:p w:rsidR="001B1B2F" w:rsidRDefault="001B1B2F"/>
    <w:p w:rsidR="001B1B2F" w:rsidRDefault="001B1B2F">
      <w:r>
        <w:rPr>
          <w:noProof/>
          <w:lang w:eastAsia="en-GB"/>
        </w:rPr>
        <w:drawing>
          <wp:inline distT="0" distB="0" distL="0" distR="0">
            <wp:extent cx="5753735" cy="7910195"/>
            <wp:effectExtent l="0" t="0" r="0" b="0"/>
            <wp:docPr id="4" name="Picture 4" descr="C:\Users\Marocco\Desktop\thailand WMD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occo\Desktop\thailand WMD\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91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1B2F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B2F"/>
    <w:rsid w:val="001B1B2F"/>
    <w:rsid w:val="0022317E"/>
    <w:rsid w:val="005E0F11"/>
    <w:rsid w:val="006D3ED6"/>
    <w:rsid w:val="009A4ECB"/>
    <w:rsid w:val="009C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B2F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B2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Marocco (EST)</dc:creator>
  <cp:lastModifiedBy>Emanuele Marocco (EST)</cp:lastModifiedBy>
  <cp:revision>1</cp:revision>
  <dcterms:created xsi:type="dcterms:W3CDTF">2014-06-06T09:14:00Z</dcterms:created>
  <dcterms:modified xsi:type="dcterms:W3CDTF">2014-06-06T09:16:00Z</dcterms:modified>
</cp:coreProperties>
</file>