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7E" w:rsidRDefault="00CF6812">
      <w:r>
        <w:rPr>
          <w:noProof/>
          <w:lang w:eastAsia="en-GB"/>
        </w:rPr>
        <w:drawing>
          <wp:inline distT="0" distB="0" distL="0" distR="0">
            <wp:extent cx="5753735" cy="7427595"/>
            <wp:effectExtent l="0" t="0" r="0" b="1905"/>
            <wp:docPr id="1" name="Picture 1" descr="C:\Users\Marocco\Desktop\ok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occo\Desktop\ok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42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812" w:rsidRDefault="00CF6812"/>
    <w:p w:rsidR="00CF6812" w:rsidRDefault="00CF6812"/>
    <w:p w:rsidR="00CF6812" w:rsidRDefault="00CF6812"/>
    <w:p w:rsidR="00CF6812" w:rsidRDefault="00CF6812"/>
    <w:p w:rsidR="00CF6812" w:rsidRDefault="00CF6812">
      <w:r>
        <w:rPr>
          <w:noProof/>
          <w:lang w:eastAsia="en-GB"/>
        </w:rPr>
        <w:lastRenderedPageBreak/>
        <w:drawing>
          <wp:inline distT="0" distB="0" distL="0" distR="0">
            <wp:extent cx="5753735" cy="7427595"/>
            <wp:effectExtent l="0" t="0" r="0" b="1905"/>
            <wp:docPr id="2" name="Picture 2" descr="C:\Users\Marocco\Desktop\ok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occo\Desktop\ok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42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812" w:rsidRDefault="00CF6812"/>
    <w:p w:rsidR="00CF6812" w:rsidRDefault="00CF6812"/>
    <w:p w:rsidR="00CF6812" w:rsidRDefault="00CF6812"/>
    <w:p w:rsidR="00CF6812" w:rsidRDefault="00CF6812"/>
    <w:p w:rsidR="00CF6812" w:rsidRDefault="00CF6812">
      <w:r>
        <w:rPr>
          <w:noProof/>
          <w:lang w:eastAsia="en-GB"/>
        </w:rPr>
        <w:lastRenderedPageBreak/>
        <w:drawing>
          <wp:inline distT="0" distB="0" distL="0" distR="0">
            <wp:extent cx="5762625" cy="7263130"/>
            <wp:effectExtent l="0" t="0" r="9525" b="0"/>
            <wp:docPr id="3" name="Picture 3" descr="C:\Users\Marocco\Desktop\ok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occo\Desktop\ok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6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812" w:rsidRDefault="00CF6812"/>
    <w:p w:rsidR="00CF6812" w:rsidRDefault="00CF6812"/>
    <w:p w:rsidR="00CF6812" w:rsidRDefault="00CF6812"/>
    <w:p w:rsidR="00CF6812" w:rsidRDefault="00CF6812"/>
    <w:p w:rsidR="00CF6812" w:rsidRDefault="00CF6812">
      <w:r>
        <w:rPr>
          <w:noProof/>
          <w:lang w:eastAsia="en-GB"/>
        </w:rPr>
        <w:lastRenderedPageBreak/>
        <w:drawing>
          <wp:inline distT="0" distB="0" distL="0" distR="0">
            <wp:extent cx="5762625" cy="7444740"/>
            <wp:effectExtent l="0" t="0" r="9525" b="3810"/>
            <wp:docPr id="4" name="Picture 4" descr="C:\Users\Marocco\Desktop\ok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occo\Desktop\ok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4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812" w:rsidRDefault="00CF6812"/>
    <w:p w:rsidR="00CF6812" w:rsidRDefault="00CF6812"/>
    <w:p w:rsidR="00CF6812" w:rsidRDefault="00CF6812"/>
    <w:p w:rsidR="00CF6812" w:rsidRDefault="00CF6812"/>
    <w:p w:rsidR="00CF6812" w:rsidRDefault="00CF6812">
      <w:r>
        <w:rPr>
          <w:noProof/>
          <w:lang w:eastAsia="en-GB"/>
        </w:rPr>
        <w:lastRenderedPageBreak/>
        <w:drawing>
          <wp:inline distT="0" distB="0" distL="0" distR="0">
            <wp:extent cx="5762625" cy="7289165"/>
            <wp:effectExtent l="0" t="0" r="9525" b="6985"/>
            <wp:docPr id="5" name="Picture 5" descr="C:\Users\Marocco\Desktop\ok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occo\Desktop\ok\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8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812" w:rsidRDefault="00CF6812"/>
    <w:p w:rsidR="00CF6812" w:rsidRDefault="00CF6812"/>
    <w:p w:rsidR="00CF6812" w:rsidRDefault="00CF6812"/>
    <w:p w:rsidR="00CF6812" w:rsidRDefault="00CF6812"/>
    <w:p w:rsidR="00CF6812" w:rsidRDefault="00CF6812">
      <w:r>
        <w:rPr>
          <w:noProof/>
          <w:lang w:eastAsia="en-GB"/>
        </w:rPr>
        <w:lastRenderedPageBreak/>
        <w:drawing>
          <wp:inline distT="0" distB="0" distL="0" distR="0">
            <wp:extent cx="5762625" cy="7444740"/>
            <wp:effectExtent l="0" t="0" r="9525" b="3810"/>
            <wp:docPr id="6" name="Picture 6" descr="C:\Users\Marocco\Desktop\ok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occo\Desktop\ok\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4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F6812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12"/>
    <w:rsid w:val="0022317E"/>
    <w:rsid w:val="005E0F11"/>
    <w:rsid w:val="006D3ED6"/>
    <w:rsid w:val="009A4ECB"/>
    <w:rsid w:val="009C087B"/>
    <w:rsid w:val="00CF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812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81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4</Words>
  <Characters>28</Characters>
  <Application>Microsoft Office Word</Application>
  <DocSecurity>0</DocSecurity>
  <Lines>1</Lines>
  <Paragraphs>1</Paragraphs>
  <ScaleCrop>false</ScaleCrop>
  <Company>FAO of the UN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Marocco (EST)</dc:creator>
  <cp:lastModifiedBy>Emanuele Marocco (EST)</cp:lastModifiedBy>
  <cp:revision>1</cp:revision>
  <dcterms:created xsi:type="dcterms:W3CDTF">2014-06-12T09:41:00Z</dcterms:created>
  <dcterms:modified xsi:type="dcterms:W3CDTF">2014-06-12T09:46:00Z</dcterms:modified>
</cp:coreProperties>
</file>