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17E" w:rsidRDefault="0022317E">
      <w:pPr>
        <w:rPr>
          <w:lang w:val="en-US"/>
        </w:rPr>
      </w:pPr>
    </w:p>
    <w:p w:rsidR="00F75E68" w:rsidRDefault="00F75E68">
      <w:pPr>
        <w:rPr>
          <w:lang w:val="en-US"/>
        </w:rPr>
      </w:pPr>
    </w:p>
    <w:p w:rsidR="00F75E68" w:rsidRDefault="00F75E68">
      <w:pPr>
        <w:rPr>
          <w:lang w:val="en-US"/>
        </w:rPr>
      </w:pPr>
      <w:r>
        <w:rPr>
          <w:lang w:val="en-US"/>
        </w:rPr>
        <w:t>Dear Members,</w:t>
      </w:r>
    </w:p>
    <w:p w:rsidR="00F75E68" w:rsidRDefault="00F75E68">
      <w:pPr>
        <w:rPr>
          <w:lang w:val="en-US"/>
        </w:rPr>
      </w:pPr>
      <w:proofErr w:type="gramStart"/>
      <w:r>
        <w:rPr>
          <w:lang w:val="en-US"/>
        </w:rPr>
        <w:t>On 3 December 2014 at 13:00 hrs.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a</w:t>
      </w:r>
      <w:proofErr w:type="gramEnd"/>
      <w:r>
        <w:rPr>
          <w:lang w:val="en-US"/>
        </w:rPr>
        <w:t xml:space="preserve"> lunch will be held at Babette in Via </w:t>
      </w:r>
      <w:proofErr w:type="spellStart"/>
      <w:r>
        <w:rPr>
          <w:lang w:val="en-US"/>
        </w:rPr>
        <w:t>Margutta</w:t>
      </w:r>
      <w:proofErr w:type="spellEnd"/>
      <w:r>
        <w:rPr>
          <w:lang w:val="en-US"/>
        </w:rPr>
        <w:t xml:space="preserve"> 1/d-3</w:t>
      </w:r>
      <w:r w:rsidR="00C10680">
        <w:rPr>
          <w:lang w:val="en-US"/>
        </w:rPr>
        <w:t xml:space="preserve">, </w:t>
      </w:r>
      <w:r>
        <w:rPr>
          <w:lang w:val="en-US"/>
        </w:rPr>
        <w:t>Roma.</w:t>
      </w:r>
    </w:p>
    <w:p w:rsidR="00F75E68" w:rsidRDefault="00F75E68" w:rsidP="00F75E68">
      <w:pPr>
        <w:pStyle w:val="NoSpacing"/>
        <w:rPr>
          <w:lang w:val="en-US"/>
        </w:rPr>
      </w:pPr>
      <w:r>
        <w:rPr>
          <w:lang w:val="en-US"/>
        </w:rPr>
        <w:t>There will be a choice over</w:t>
      </w:r>
      <w:r w:rsidR="00C10680">
        <w:rPr>
          <w:lang w:val="en-US"/>
        </w:rPr>
        <w:t xml:space="preserve"> </w:t>
      </w:r>
      <w:r>
        <w:rPr>
          <w:lang w:val="en-US"/>
        </w:rPr>
        <w:t>10 different menus ranging in price from €14</w:t>
      </w:r>
      <w:proofErr w:type="gramStart"/>
      <w:r>
        <w:rPr>
          <w:lang w:val="en-US"/>
        </w:rPr>
        <w:t>,00</w:t>
      </w:r>
      <w:proofErr w:type="gramEnd"/>
      <w:r>
        <w:rPr>
          <w:lang w:val="en-US"/>
        </w:rPr>
        <w:t xml:space="preserve"> to € 22,00.-</w:t>
      </w:r>
    </w:p>
    <w:p w:rsidR="00F75E68" w:rsidRDefault="00F75E68" w:rsidP="00F75E68">
      <w:pPr>
        <w:pStyle w:val="NoSpacing"/>
        <w:rPr>
          <w:lang w:val="en-US"/>
        </w:rPr>
      </w:pPr>
    </w:p>
    <w:p w:rsidR="00F75E68" w:rsidRDefault="00F75E68" w:rsidP="00F75E68">
      <w:pPr>
        <w:pStyle w:val="NoSpacing"/>
        <w:rPr>
          <w:lang w:val="en-US"/>
        </w:rPr>
      </w:pPr>
      <w:r>
        <w:rPr>
          <w:lang w:val="en-US"/>
        </w:rPr>
        <w:t>The prices include bread, mineral water and a small welcome soup.</w:t>
      </w:r>
    </w:p>
    <w:p w:rsidR="00F75E68" w:rsidRDefault="00F75E68" w:rsidP="00F75E68">
      <w:pPr>
        <w:pStyle w:val="NoSpacing"/>
        <w:rPr>
          <w:lang w:val="en-US"/>
        </w:rPr>
      </w:pPr>
    </w:p>
    <w:p w:rsidR="00F75E68" w:rsidRDefault="00F75E68" w:rsidP="00F75E68">
      <w:pPr>
        <w:pStyle w:val="NoSpacing"/>
        <w:rPr>
          <w:lang w:val="en-US"/>
        </w:rPr>
      </w:pPr>
      <w:r>
        <w:rPr>
          <w:lang w:val="en-US"/>
        </w:rPr>
        <w:t>You are kindly requested to book at the FFOA Desk leaving your name and telephone number by at least Monday, 1</w:t>
      </w:r>
      <w:r w:rsidRPr="00F75E68">
        <w:rPr>
          <w:vertAlign w:val="superscript"/>
          <w:lang w:val="en-US"/>
        </w:rPr>
        <w:t>st</w:t>
      </w:r>
      <w:r>
        <w:rPr>
          <w:lang w:val="en-US"/>
        </w:rPr>
        <w:t xml:space="preserve"> December 2014. It is important that you book through FFOA so that the Restaurant will prepare the tables accordingly.</w:t>
      </w:r>
    </w:p>
    <w:p w:rsidR="00F75E68" w:rsidRDefault="00F75E68" w:rsidP="00F75E68">
      <w:pPr>
        <w:pStyle w:val="NoSpacing"/>
        <w:rPr>
          <w:lang w:val="en-US"/>
        </w:rPr>
      </w:pPr>
    </w:p>
    <w:p w:rsidR="00F75E68" w:rsidRDefault="00F75E68" w:rsidP="00F75E68">
      <w:pPr>
        <w:pStyle w:val="NoSpacing"/>
        <w:rPr>
          <w:lang w:val="en-US"/>
        </w:rPr>
      </w:pPr>
      <w:r>
        <w:rPr>
          <w:lang w:val="en-US"/>
        </w:rPr>
        <w:t>Kind regards</w:t>
      </w:r>
      <w:r w:rsidR="005C1D57">
        <w:rPr>
          <w:lang w:val="en-US"/>
        </w:rPr>
        <w:t>,</w:t>
      </w:r>
    </w:p>
    <w:p w:rsidR="005C1D57" w:rsidRDefault="005C1D57" w:rsidP="00F75E68">
      <w:pPr>
        <w:pStyle w:val="NoSpacing"/>
        <w:rPr>
          <w:lang w:val="en-US"/>
        </w:rPr>
      </w:pPr>
    </w:p>
    <w:p w:rsidR="005C1D57" w:rsidRDefault="005C1D57" w:rsidP="00F75E68">
      <w:pPr>
        <w:pStyle w:val="NoSpacing"/>
        <w:rPr>
          <w:lang w:val="en-US"/>
        </w:rPr>
      </w:pPr>
    </w:p>
    <w:p w:rsidR="005C1D57" w:rsidRDefault="005C1D57" w:rsidP="00F75E68">
      <w:pPr>
        <w:pStyle w:val="NoSpacing"/>
        <w:rPr>
          <w:lang w:val="en-US"/>
        </w:rPr>
      </w:pPr>
    </w:p>
    <w:p w:rsidR="005C1D57" w:rsidRDefault="000B3B15" w:rsidP="00F75E68">
      <w:pPr>
        <w:pStyle w:val="NoSpacing"/>
        <w:rPr>
          <w:lang w:val="en-US"/>
        </w:rPr>
      </w:pPr>
      <w:r>
        <w:rPr>
          <w:lang w:val="en-US"/>
        </w:rPr>
        <w:t xml:space="preserve">Anna Maria </w:t>
      </w:r>
      <w:proofErr w:type="spellStart"/>
      <w:r>
        <w:rPr>
          <w:lang w:val="en-US"/>
        </w:rPr>
        <w:t>Certelli</w:t>
      </w:r>
      <w:proofErr w:type="spellEnd"/>
    </w:p>
    <w:p w:rsidR="005C1D57" w:rsidRPr="00F75E68" w:rsidRDefault="005C1D57" w:rsidP="00F75E68">
      <w:pPr>
        <w:pStyle w:val="NoSpacing"/>
        <w:rPr>
          <w:lang w:val="en-US"/>
        </w:rPr>
      </w:pPr>
      <w:r>
        <w:rPr>
          <w:lang w:val="en-US"/>
        </w:rPr>
        <w:t>FFOA Desk</w:t>
      </w:r>
      <w:r w:rsidR="000B3B15">
        <w:rPr>
          <w:lang w:val="en-US"/>
        </w:rPr>
        <w:t xml:space="preserve"> Assistant</w:t>
      </w:r>
    </w:p>
    <w:sectPr w:rsidR="005C1D57" w:rsidRPr="00F75E68" w:rsidSect="009C087B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E68"/>
    <w:rsid w:val="000B3B15"/>
    <w:rsid w:val="0022317E"/>
    <w:rsid w:val="005C1D57"/>
    <w:rsid w:val="005E0F11"/>
    <w:rsid w:val="009A4ECB"/>
    <w:rsid w:val="009C087B"/>
    <w:rsid w:val="00C10680"/>
    <w:rsid w:val="00F75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87B"/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F11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C0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87B"/>
    <w:rPr>
      <w:rFonts w:ascii="Times New Roman" w:hAnsi="Times New Roman"/>
      <w:sz w:val="24"/>
      <w:lang w:val="en-GB"/>
    </w:rPr>
  </w:style>
  <w:style w:type="paragraph" w:styleId="NoSpacing">
    <w:name w:val="No Spacing"/>
    <w:uiPriority w:val="1"/>
    <w:qFormat/>
    <w:rsid w:val="00F75E68"/>
    <w:pPr>
      <w:spacing w:after="0" w:line="240" w:lineRule="auto"/>
    </w:pPr>
    <w:rPr>
      <w:rFonts w:ascii="Times New Roman" w:hAnsi="Times New Roman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87B"/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F11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C0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87B"/>
    <w:rPr>
      <w:rFonts w:ascii="Times New Roman" w:hAnsi="Times New Roman"/>
      <w:sz w:val="24"/>
      <w:lang w:val="en-GB"/>
    </w:rPr>
  </w:style>
  <w:style w:type="paragraph" w:styleId="NoSpacing">
    <w:name w:val="No Spacing"/>
    <w:uiPriority w:val="1"/>
    <w:qFormat/>
    <w:rsid w:val="00F75E68"/>
    <w:pPr>
      <w:spacing w:after="0" w:line="240" w:lineRule="auto"/>
    </w:pPr>
    <w:rPr>
      <w:rFonts w:ascii="Times New Roman" w:hAnsi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Sborchia, Gabriella (FFOA)</dc:creator>
  <cp:lastModifiedBy>Sborchia, Gabriella (FFOA)</cp:lastModifiedBy>
  <cp:revision>4</cp:revision>
  <cp:lastPrinted>2014-11-07T13:41:00Z</cp:lastPrinted>
  <dcterms:created xsi:type="dcterms:W3CDTF">2014-11-07T13:30:00Z</dcterms:created>
  <dcterms:modified xsi:type="dcterms:W3CDTF">2014-11-10T12:24:00Z</dcterms:modified>
</cp:coreProperties>
</file>