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17E" w:rsidRDefault="0022317E">
      <w:pPr>
        <w:pBdr>
          <w:bottom w:val="double" w:sz="6" w:space="1" w:color="auto"/>
        </w:pBdr>
        <w:rPr>
          <w:lang w:val="en-US"/>
        </w:rPr>
      </w:pPr>
      <w:bookmarkStart w:id="0" w:name="_GoBack"/>
      <w:bookmarkEnd w:id="0"/>
    </w:p>
    <w:p w:rsidR="00794D55" w:rsidRPr="00FE5136" w:rsidRDefault="00474DAE" w:rsidP="00474DAE">
      <w:pPr>
        <w:pStyle w:val="NoSpacing"/>
        <w:rPr>
          <w:sz w:val="16"/>
          <w:szCs w:val="16"/>
          <w:lang w:val="en-US"/>
        </w:rPr>
      </w:pPr>
      <w:r w:rsidRPr="00FE5136">
        <w:rPr>
          <w:sz w:val="16"/>
          <w:szCs w:val="16"/>
          <w:lang w:val="en-US"/>
        </w:rPr>
        <w:t>The information and materials sent from time to time by the FFOA are purely informative.  FFOA does not operate, control or endorse any information, products or services provided by third parties.</w:t>
      </w:r>
    </w:p>
    <w:p w:rsidR="00474DAE" w:rsidRPr="00FE5136" w:rsidRDefault="009D2046" w:rsidP="00474DAE">
      <w:pPr>
        <w:pStyle w:val="NoSpacing"/>
        <w:rPr>
          <w:sz w:val="16"/>
          <w:szCs w:val="16"/>
          <w:lang w:val="en-US"/>
        </w:rPr>
      </w:pPr>
      <w:r w:rsidRPr="00FE5136">
        <w:rPr>
          <w:sz w:val="16"/>
          <w:szCs w:val="16"/>
          <w:lang w:val="en-US"/>
        </w:rPr>
        <w:t xml:space="preserve">The FFOA does not accept liability for the relevance, accuracy or completeness of the information provided and/or for the service or products offered by third parties.  This refers to any loss, additional costs or damage of any kind suffered as a result of any use of the information, </w:t>
      </w:r>
      <w:proofErr w:type="gramStart"/>
      <w:r w:rsidRPr="00FE5136">
        <w:rPr>
          <w:sz w:val="16"/>
          <w:szCs w:val="16"/>
          <w:lang w:val="en-US"/>
        </w:rPr>
        <w:t>materials ,</w:t>
      </w:r>
      <w:proofErr w:type="gramEnd"/>
      <w:r w:rsidRPr="00FE5136">
        <w:rPr>
          <w:sz w:val="16"/>
          <w:szCs w:val="16"/>
          <w:lang w:val="en-US"/>
        </w:rPr>
        <w:t xml:space="preserve"> services  or products in question. </w:t>
      </w:r>
    </w:p>
    <w:sectPr w:rsidR="00474DAE" w:rsidRPr="00FE5136" w:rsidSect="009C087B">
      <w:pgSz w:w="11907" w:h="16840"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D55"/>
    <w:rsid w:val="001B352C"/>
    <w:rsid w:val="0022317E"/>
    <w:rsid w:val="00474DAE"/>
    <w:rsid w:val="005E0F11"/>
    <w:rsid w:val="00794D55"/>
    <w:rsid w:val="008A704F"/>
    <w:rsid w:val="009A4ECB"/>
    <w:rsid w:val="009C087B"/>
    <w:rsid w:val="009D2046"/>
    <w:rsid w:val="00CC4580"/>
    <w:rsid w:val="00FE51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87B"/>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paragraph" w:styleId="NoSpacing">
    <w:name w:val="No Spacing"/>
    <w:uiPriority w:val="1"/>
    <w:qFormat/>
    <w:rsid w:val="00474DAE"/>
    <w:pPr>
      <w:spacing w:after="0" w:line="240" w:lineRule="auto"/>
    </w:pPr>
    <w:rPr>
      <w:rFonts w:ascii="Times New Roman" w:hAnsi="Times New Roman"/>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87B"/>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paragraph" w:styleId="NoSpacing">
    <w:name w:val="No Spacing"/>
    <w:uiPriority w:val="1"/>
    <w:qFormat/>
    <w:rsid w:val="00474DAE"/>
    <w:pPr>
      <w:spacing w:after="0" w:line="240" w:lineRule="auto"/>
    </w:pPr>
    <w:rPr>
      <w:rFonts w:ascii="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79</Words>
  <Characters>452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Sborchia, Gabriella (FFOA)</dc:creator>
  <cp:lastModifiedBy>Certelli, AnnaMaria</cp:lastModifiedBy>
  <cp:revision>2</cp:revision>
  <dcterms:created xsi:type="dcterms:W3CDTF">2014-11-12T08:55:00Z</dcterms:created>
  <dcterms:modified xsi:type="dcterms:W3CDTF">2014-11-12T08:55:00Z</dcterms:modified>
</cp:coreProperties>
</file>