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9C" w:rsidRPr="00F8433E" w:rsidRDefault="00546562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it-IT"/>
        </w:rPr>
      </w:pPr>
      <w:bookmarkStart w:id="0" w:name="_GoBack"/>
      <w:bookmarkEnd w:id="0"/>
      <w:r w:rsidRPr="00F8433E">
        <w:rPr>
          <w:rFonts w:asciiTheme="minorBidi" w:hAnsiTheme="minorBidi"/>
          <w:b/>
          <w:bCs/>
          <w:sz w:val="20"/>
          <w:szCs w:val="20"/>
          <w:lang w:val="it-IT"/>
        </w:rPr>
        <w:t xml:space="preserve">FFOA </w:t>
      </w:r>
      <w:r w:rsidR="000F5E4E" w:rsidRPr="00F8433E">
        <w:rPr>
          <w:rFonts w:asciiTheme="minorBidi" w:hAnsiTheme="minorBidi"/>
          <w:b/>
          <w:bCs/>
          <w:sz w:val="20"/>
          <w:szCs w:val="20"/>
          <w:lang w:val="it-IT"/>
        </w:rPr>
        <w:t>Bollettino Flash n.</w:t>
      </w:r>
      <w:r w:rsidRPr="00F8433E">
        <w:rPr>
          <w:rFonts w:asciiTheme="minorBidi" w:hAnsiTheme="minorBidi"/>
          <w:b/>
          <w:bCs/>
          <w:sz w:val="20"/>
          <w:szCs w:val="20"/>
          <w:lang w:val="it-IT"/>
        </w:rPr>
        <w:t xml:space="preserve"> </w:t>
      </w:r>
      <w:r w:rsidR="00F818C8" w:rsidRPr="00F8433E">
        <w:rPr>
          <w:rFonts w:asciiTheme="minorBidi" w:hAnsiTheme="minorBidi"/>
          <w:b/>
          <w:bCs/>
          <w:sz w:val="20"/>
          <w:szCs w:val="20"/>
          <w:lang w:val="it-IT"/>
        </w:rPr>
        <w:t>1/2015</w:t>
      </w:r>
    </w:p>
    <w:p w:rsidR="008E63D5" w:rsidRPr="00F8433E" w:rsidRDefault="000F5E4E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it-IT"/>
        </w:rPr>
      </w:pPr>
      <w:r w:rsidRPr="00F8433E">
        <w:rPr>
          <w:rFonts w:asciiTheme="minorBidi" w:hAnsiTheme="minorBidi"/>
          <w:b/>
          <w:bCs/>
          <w:sz w:val="20"/>
          <w:szCs w:val="20"/>
          <w:lang w:val="it-IT"/>
        </w:rPr>
        <w:t>Gennaio</w:t>
      </w:r>
      <w:r w:rsidR="008E63D5" w:rsidRPr="00F8433E">
        <w:rPr>
          <w:rFonts w:asciiTheme="minorBidi" w:hAnsiTheme="minorBidi"/>
          <w:b/>
          <w:bCs/>
          <w:sz w:val="20"/>
          <w:szCs w:val="20"/>
          <w:lang w:val="it-IT"/>
        </w:rPr>
        <w:t xml:space="preserve"> 2015</w:t>
      </w:r>
    </w:p>
    <w:p w:rsidR="00546562" w:rsidRPr="00F8433E" w:rsidRDefault="00546562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0"/>
          <w:szCs w:val="20"/>
          <w:lang w:val="it-IT"/>
        </w:rPr>
      </w:pPr>
    </w:p>
    <w:p w:rsidR="00975E9C" w:rsidRDefault="00975E9C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en-US"/>
        </w:rPr>
      </w:pP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BMIP/MMBP </w:t>
      </w:r>
      <w:r w:rsidR="000F5E4E">
        <w:rPr>
          <w:rFonts w:asciiTheme="minorBidi" w:hAnsiTheme="minorBidi"/>
          <w:b/>
          <w:bCs/>
          <w:sz w:val="20"/>
          <w:szCs w:val="20"/>
          <w:lang w:val="en-US"/>
        </w:rPr>
        <w:t>con</w:t>
      </w: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A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llianz</w:t>
      </w: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Worldwide Care</w:t>
      </w:r>
      <w:r w:rsidR="00BE08FD"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(AWC)</w:t>
      </w:r>
    </w:p>
    <w:p w:rsidR="008E63D5" w:rsidRPr="00BE08FD" w:rsidRDefault="008E63D5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0"/>
          <w:szCs w:val="20"/>
          <w:lang w:val="en-US"/>
        </w:rPr>
      </w:pPr>
    </w:p>
    <w:p w:rsidR="008E63D5" w:rsidRDefault="000F5E4E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F5E4E">
        <w:rPr>
          <w:rFonts w:asciiTheme="minorBidi" w:hAnsiTheme="minorBidi"/>
          <w:sz w:val="20"/>
          <w:szCs w:val="20"/>
          <w:lang w:val="it-IT"/>
        </w:rPr>
        <w:t xml:space="preserve">Buon anno a tutti </w:t>
      </w:r>
      <w:r w:rsidR="00131234">
        <w:rPr>
          <w:rFonts w:asciiTheme="minorBidi" w:hAnsiTheme="minorBidi"/>
          <w:sz w:val="20"/>
          <w:szCs w:val="20"/>
          <w:lang w:val="it-IT"/>
        </w:rPr>
        <w:t>i</w:t>
      </w:r>
      <w:r w:rsidRPr="000F5E4E">
        <w:rPr>
          <w:rFonts w:asciiTheme="minorBidi" w:hAnsiTheme="minorBidi"/>
          <w:sz w:val="20"/>
          <w:szCs w:val="20"/>
          <w:lang w:val="it-IT"/>
        </w:rPr>
        <w:t xml:space="preserve"> Soci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. </w:t>
      </w:r>
    </w:p>
    <w:p w:rsidR="004B7396" w:rsidRPr="000F5E4E" w:rsidRDefault="004B7396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975E9C" w:rsidRPr="004B7396" w:rsidRDefault="000F5E4E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F5E4E">
        <w:rPr>
          <w:rFonts w:asciiTheme="minorBidi" w:hAnsiTheme="minorBidi"/>
          <w:sz w:val="20"/>
          <w:szCs w:val="20"/>
          <w:lang w:val="it-IT"/>
        </w:rPr>
        <w:t>Dal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 1 </w:t>
      </w:r>
      <w:r w:rsidRPr="000F5E4E">
        <w:rPr>
          <w:rFonts w:asciiTheme="minorBidi" w:hAnsiTheme="minorBidi"/>
          <w:sz w:val="20"/>
          <w:szCs w:val="20"/>
          <w:lang w:val="it-IT"/>
        </w:rPr>
        <w:t>gennaio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 2015 </w:t>
      </w:r>
      <w:r w:rsidR="004B7396">
        <w:rPr>
          <w:rFonts w:asciiTheme="minorBidi" w:hAnsiTheme="minorBidi"/>
          <w:sz w:val="20"/>
          <w:szCs w:val="20"/>
          <w:lang w:val="it-IT"/>
        </w:rPr>
        <w:t>i</w:t>
      </w:r>
      <w:r w:rsidRPr="000F5E4E">
        <w:rPr>
          <w:rFonts w:asciiTheme="minorBidi" w:hAnsiTheme="minorBidi"/>
          <w:sz w:val="20"/>
          <w:szCs w:val="20"/>
          <w:lang w:val="it-IT"/>
        </w:rPr>
        <w:t xml:space="preserve"> rimborsi sono </w:t>
      </w:r>
      <w:r w:rsidR="00F8433E">
        <w:rPr>
          <w:rFonts w:asciiTheme="minorBidi" w:hAnsiTheme="minorBidi"/>
          <w:sz w:val="20"/>
          <w:szCs w:val="20"/>
          <w:lang w:val="it-IT"/>
        </w:rPr>
        <w:t>gestiti</w:t>
      </w:r>
      <w:r w:rsidRPr="000F5E4E">
        <w:rPr>
          <w:rFonts w:asciiTheme="minorBidi" w:hAnsiTheme="minorBidi"/>
          <w:sz w:val="20"/>
          <w:szCs w:val="20"/>
          <w:lang w:val="it-IT"/>
        </w:rPr>
        <w:t xml:space="preserve">  da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 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>Allianz Worldwide Care</w:t>
      </w:r>
      <w:r w:rsidR="008E63D5" w:rsidRPr="000F5E4E">
        <w:rPr>
          <w:rFonts w:asciiTheme="minorBidi" w:hAnsiTheme="minorBidi"/>
          <w:sz w:val="20"/>
          <w:szCs w:val="20"/>
          <w:lang w:val="it-IT"/>
        </w:rPr>
        <w:t xml:space="preserve"> (AWC)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sz w:val="20"/>
          <w:szCs w:val="20"/>
          <w:lang w:val="it-IT"/>
        </w:rPr>
        <w:t>che ha sostituito la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 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>Van</w:t>
      </w:r>
      <w:r w:rsidR="008E63D5" w:rsidRPr="000F5E4E">
        <w:rPr>
          <w:rFonts w:asciiTheme="minorBidi" w:hAnsiTheme="minorBidi"/>
          <w:sz w:val="20"/>
          <w:szCs w:val="20"/>
          <w:lang w:val="it-IT"/>
        </w:rPr>
        <w:t>b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reda International. </w:t>
      </w:r>
      <w:r w:rsidR="00F8433E">
        <w:rPr>
          <w:rFonts w:asciiTheme="minorBidi" w:hAnsiTheme="minorBidi"/>
          <w:sz w:val="20"/>
          <w:szCs w:val="20"/>
          <w:lang w:val="it-IT"/>
        </w:rPr>
        <w:t>D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iamo </w:t>
      </w:r>
      <w:r w:rsidRPr="004B7396">
        <w:rPr>
          <w:rFonts w:asciiTheme="minorBidi" w:hAnsiTheme="minorBidi"/>
          <w:sz w:val="20"/>
          <w:szCs w:val="20"/>
          <w:lang w:val="it-IT"/>
        </w:rPr>
        <w:t>alcune notizie che po</w:t>
      </w:r>
      <w:r w:rsidR="004B7396">
        <w:rPr>
          <w:rFonts w:asciiTheme="minorBidi" w:hAnsiTheme="minorBidi"/>
          <w:sz w:val="20"/>
          <w:szCs w:val="20"/>
          <w:lang w:val="it-IT"/>
        </w:rPr>
        <w:t>ssono</w:t>
      </w:r>
      <w:r w:rsidRPr="004B7396">
        <w:rPr>
          <w:rFonts w:asciiTheme="minorBidi" w:hAnsiTheme="minorBidi"/>
          <w:sz w:val="20"/>
          <w:szCs w:val="20"/>
          <w:lang w:val="it-IT"/>
        </w:rPr>
        <w:t xml:space="preserve"> esservi utili: </w:t>
      </w:r>
    </w:p>
    <w:p w:rsidR="000F5E4E" w:rsidRPr="004B7396" w:rsidRDefault="000F5E4E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C8352A" w:rsidRDefault="00C8352A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C8352A">
        <w:rPr>
          <w:rFonts w:asciiTheme="minorBidi" w:hAnsiTheme="minorBidi"/>
          <w:b/>
          <w:sz w:val="20"/>
          <w:szCs w:val="20"/>
          <w:lang w:val="it-IT"/>
        </w:rPr>
        <w:t>Riunione informativa del 5 febbraio</w:t>
      </w:r>
      <w:r>
        <w:rPr>
          <w:rFonts w:asciiTheme="minorBidi" w:hAnsiTheme="minorBidi"/>
          <w:sz w:val="20"/>
          <w:szCs w:val="20"/>
          <w:lang w:val="it-IT"/>
        </w:rPr>
        <w:t xml:space="preserve">  con rappresentanti dell’AWC e dell’ufficio della sicurezza sociale della FAO.</w:t>
      </w:r>
    </w:p>
    <w:p w:rsidR="00975E9C" w:rsidRPr="000F5E4E" w:rsidRDefault="000F5E4E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F5E4E">
        <w:rPr>
          <w:rFonts w:asciiTheme="minorBidi" w:hAnsiTheme="minorBidi"/>
          <w:sz w:val="20"/>
          <w:szCs w:val="20"/>
          <w:lang w:val="it-IT"/>
        </w:rPr>
        <w:t>Le domande di rimborso per cure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 medic</w:t>
      </w:r>
      <w:r w:rsidRPr="000F5E4E">
        <w:rPr>
          <w:rFonts w:asciiTheme="minorBidi" w:hAnsiTheme="minorBidi"/>
          <w:sz w:val="20"/>
          <w:szCs w:val="20"/>
          <w:lang w:val="it-IT"/>
        </w:rPr>
        <w:t xml:space="preserve">he anteriori al gennaio 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2015 </w:t>
      </w:r>
      <w:r w:rsidRPr="000F5E4E">
        <w:rPr>
          <w:rFonts w:asciiTheme="minorBidi" w:hAnsiTheme="minorBidi"/>
          <w:sz w:val="20"/>
          <w:szCs w:val="20"/>
          <w:lang w:val="it-IT"/>
        </w:rPr>
        <w:t>vanno inviate alla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 xml:space="preserve"> Van</w:t>
      </w:r>
      <w:r w:rsidR="008E63D5" w:rsidRPr="000F5E4E">
        <w:rPr>
          <w:rFonts w:asciiTheme="minorBidi" w:hAnsiTheme="minorBidi"/>
          <w:sz w:val="20"/>
          <w:szCs w:val="20"/>
          <w:lang w:val="it-IT"/>
        </w:rPr>
        <w:t>b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>reda</w:t>
      </w:r>
      <w:r w:rsidR="00847D65" w:rsidRPr="000F5E4E">
        <w:rPr>
          <w:rFonts w:asciiTheme="minorBidi" w:hAnsiTheme="minorBidi"/>
          <w:sz w:val="20"/>
          <w:szCs w:val="20"/>
          <w:lang w:val="it-IT"/>
        </w:rPr>
        <w:t xml:space="preserve"> International</w:t>
      </w:r>
      <w:r w:rsidR="00975E9C" w:rsidRPr="000F5E4E">
        <w:rPr>
          <w:rFonts w:asciiTheme="minorBidi" w:hAnsiTheme="minorBidi"/>
          <w:sz w:val="20"/>
          <w:szCs w:val="20"/>
          <w:lang w:val="it-IT"/>
        </w:rPr>
        <w:t>.</w:t>
      </w:r>
    </w:p>
    <w:p w:rsidR="00975E9C" w:rsidRPr="003D394D" w:rsidRDefault="00F8433E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>
        <w:rPr>
          <w:rFonts w:asciiTheme="minorBidi" w:hAnsiTheme="minorBidi"/>
          <w:sz w:val="20"/>
          <w:szCs w:val="20"/>
          <w:lang w:val="it-IT"/>
        </w:rPr>
        <w:t>Continua l’uso dell</w:t>
      </w:r>
      <w:r w:rsidR="000F5E4E" w:rsidRPr="003D394D">
        <w:rPr>
          <w:rFonts w:asciiTheme="minorBidi" w:hAnsiTheme="minorBidi"/>
          <w:sz w:val="20"/>
          <w:szCs w:val="20"/>
          <w:lang w:val="it-IT"/>
        </w:rPr>
        <w:t>e cassette per l’invio tramite corriere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 speciale</w:t>
      </w:r>
      <w:r w:rsidR="000F5E4E" w:rsidRPr="003D394D">
        <w:rPr>
          <w:rFonts w:asciiTheme="minorBidi" w:hAnsiTheme="minorBidi"/>
          <w:sz w:val="20"/>
          <w:szCs w:val="20"/>
          <w:lang w:val="it-IT"/>
        </w:rPr>
        <w:t xml:space="preserve"> delle domande di rimborso</w:t>
      </w:r>
      <w:r w:rsidR="003D394D" w:rsidRPr="003D394D">
        <w:rPr>
          <w:rFonts w:asciiTheme="minorBidi" w:hAnsiTheme="minorBidi"/>
          <w:sz w:val="20"/>
          <w:szCs w:val="20"/>
          <w:lang w:val="it-IT"/>
        </w:rPr>
        <w:t xml:space="preserve">, che 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si </w:t>
      </w:r>
      <w:r w:rsidR="003D394D" w:rsidRPr="003D394D">
        <w:rPr>
          <w:rFonts w:asciiTheme="minorBidi" w:hAnsiTheme="minorBidi"/>
          <w:sz w:val="20"/>
          <w:szCs w:val="20"/>
          <w:lang w:val="it-IT"/>
        </w:rPr>
        <w:t>trovan</w:t>
      </w:r>
      <w:r w:rsidR="004B7396">
        <w:rPr>
          <w:rFonts w:asciiTheme="minorBidi" w:hAnsiTheme="minorBidi"/>
          <w:sz w:val="20"/>
          <w:szCs w:val="20"/>
          <w:lang w:val="it-IT"/>
        </w:rPr>
        <w:t>o</w:t>
      </w:r>
      <w:r w:rsidR="003D394D" w:rsidRPr="003D394D">
        <w:rPr>
          <w:rFonts w:asciiTheme="minorBidi" w:hAnsiTheme="minorBidi"/>
          <w:sz w:val="20"/>
          <w:szCs w:val="20"/>
          <w:lang w:val="it-IT"/>
        </w:rPr>
        <w:t xml:space="preserve"> alla FAO</w:t>
      </w:r>
      <w:r>
        <w:rPr>
          <w:rFonts w:asciiTheme="minorBidi" w:hAnsiTheme="minorBidi"/>
          <w:sz w:val="20"/>
          <w:szCs w:val="20"/>
          <w:lang w:val="it-IT"/>
        </w:rPr>
        <w:t>.</w:t>
      </w:r>
      <w:r w:rsidR="003D394D">
        <w:rPr>
          <w:rFonts w:asciiTheme="minorBidi" w:hAnsiTheme="minorBidi"/>
          <w:sz w:val="20"/>
          <w:szCs w:val="20"/>
          <w:lang w:val="it-IT"/>
        </w:rPr>
        <w:t xml:space="preserve"> Le domande alla Vanbreda International o alla AWC possono essere depositate nella stessa cassetta purché </w:t>
      </w:r>
      <w:r>
        <w:rPr>
          <w:rFonts w:asciiTheme="minorBidi" w:hAnsiTheme="minorBidi"/>
          <w:sz w:val="20"/>
          <w:szCs w:val="20"/>
          <w:lang w:val="it-IT"/>
        </w:rPr>
        <w:t xml:space="preserve">l’indirizzo </w:t>
      </w:r>
      <w:r w:rsidR="001E759F">
        <w:rPr>
          <w:rFonts w:asciiTheme="minorBidi" w:hAnsiTheme="minorBidi"/>
          <w:sz w:val="20"/>
          <w:szCs w:val="20"/>
          <w:lang w:val="it-IT"/>
        </w:rPr>
        <w:t xml:space="preserve"> finale sia chiaramente indicato</w:t>
      </w:r>
      <w:r w:rsidR="003D394D">
        <w:rPr>
          <w:rFonts w:asciiTheme="minorBidi" w:hAnsiTheme="minorBidi"/>
          <w:sz w:val="20"/>
          <w:szCs w:val="20"/>
          <w:lang w:val="it-IT"/>
        </w:rPr>
        <w:t xml:space="preserve">. </w:t>
      </w:r>
      <w:r w:rsidR="003D394D" w:rsidRPr="003D394D">
        <w:rPr>
          <w:rFonts w:asciiTheme="minorBidi" w:hAnsiTheme="minorBidi"/>
          <w:sz w:val="20"/>
          <w:szCs w:val="20"/>
          <w:lang w:val="it-IT"/>
        </w:rPr>
        <w:t>L’ufficio postale (mail room) della FAO curerà l</w:t>
      </w:r>
      <w:r w:rsidR="001E759F">
        <w:rPr>
          <w:rFonts w:asciiTheme="minorBidi" w:hAnsiTheme="minorBidi"/>
          <w:sz w:val="20"/>
          <w:szCs w:val="20"/>
          <w:lang w:val="it-IT"/>
        </w:rPr>
        <w:t xml:space="preserve">’inoltro </w:t>
      </w:r>
      <w:r>
        <w:rPr>
          <w:rFonts w:asciiTheme="minorBidi" w:hAnsiTheme="minorBidi"/>
          <w:sz w:val="20"/>
          <w:szCs w:val="20"/>
          <w:lang w:val="it-IT"/>
        </w:rPr>
        <w:t>al giusto destinatario</w:t>
      </w:r>
      <w:r w:rsidR="001E759F">
        <w:rPr>
          <w:rFonts w:asciiTheme="minorBidi" w:hAnsiTheme="minorBidi"/>
          <w:sz w:val="20"/>
          <w:szCs w:val="20"/>
          <w:lang w:val="it-IT"/>
        </w:rPr>
        <w:t>.</w:t>
      </w:r>
    </w:p>
    <w:p w:rsidR="00975E9C" w:rsidRDefault="003D394D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3D394D">
        <w:rPr>
          <w:rFonts w:asciiTheme="minorBidi" w:hAnsiTheme="minorBidi"/>
          <w:sz w:val="20"/>
          <w:szCs w:val="20"/>
          <w:lang w:val="it-IT"/>
        </w:rPr>
        <w:t xml:space="preserve">Il saldo creditore per cure dentistiche </w:t>
      </w:r>
      <w:r>
        <w:rPr>
          <w:rFonts w:asciiTheme="minorBidi" w:hAnsiTheme="minorBidi"/>
          <w:sz w:val="20"/>
          <w:szCs w:val="20"/>
          <w:lang w:val="it-IT"/>
        </w:rPr>
        <w:t>al 31 dicembre 2014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(</w:t>
      </w:r>
      <w:r w:rsidRPr="003D394D">
        <w:rPr>
          <w:rFonts w:asciiTheme="minorBidi" w:hAnsiTheme="minorBidi"/>
          <w:sz w:val="20"/>
          <w:szCs w:val="20"/>
          <w:lang w:val="it-IT"/>
        </w:rPr>
        <w:t xml:space="preserve">la parte inutilizzata degli anni 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2013 </w:t>
      </w:r>
      <w:r w:rsidRPr="003D394D">
        <w:rPr>
          <w:rFonts w:asciiTheme="minorBidi" w:hAnsiTheme="minorBidi"/>
          <w:sz w:val="20"/>
          <w:szCs w:val="20"/>
          <w:lang w:val="it-IT"/>
        </w:rPr>
        <w:t>e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2014) </w:t>
      </w:r>
      <w:r>
        <w:rPr>
          <w:rFonts w:asciiTheme="minorBidi" w:hAnsiTheme="minorBidi"/>
          <w:sz w:val="20"/>
          <w:szCs w:val="20"/>
          <w:lang w:val="it-IT"/>
        </w:rPr>
        <w:t xml:space="preserve">sarà </w:t>
      </w:r>
      <w:r w:rsidR="001E759F">
        <w:rPr>
          <w:rFonts w:asciiTheme="minorBidi" w:hAnsiTheme="minorBidi"/>
          <w:sz w:val="20"/>
          <w:szCs w:val="20"/>
          <w:lang w:val="it-IT"/>
        </w:rPr>
        <w:t>comunicata</w:t>
      </w:r>
      <w:r>
        <w:rPr>
          <w:rFonts w:asciiTheme="minorBidi" w:hAnsiTheme="minorBidi"/>
          <w:sz w:val="20"/>
          <w:szCs w:val="20"/>
          <w:lang w:val="it-IT"/>
        </w:rPr>
        <w:t xml:space="preserve"> dalla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Van</w:t>
      </w:r>
      <w:r w:rsidR="008E63D5" w:rsidRPr="003D394D">
        <w:rPr>
          <w:rFonts w:asciiTheme="minorBidi" w:hAnsiTheme="minorBidi"/>
          <w:sz w:val="20"/>
          <w:szCs w:val="20"/>
          <w:lang w:val="it-IT"/>
        </w:rPr>
        <w:t>b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reda </w:t>
      </w:r>
      <w:r w:rsidR="00847D65" w:rsidRPr="003D394D">
        <w:rPr>
          <w:rFonts w:asciiTheme="minorBidi" w:hAnsiTheme="minorBidi"/>
          <w:sz w:val="20"/>
          <w:szCs w:val="20"/>
          <w:lang w:val="it-IT"/>
        </w:rPr>
        <w:t xml:space="preserve">International </w:t>
      </w:r>
      <w:r>
        <w:rPr>
          <w:rFonts w:asciiTheme="minorBidi" w:hAnsiTheme="minorBidi"/>
          <w:sz w:val="20"/>
          <w:szCs w:val="20"/>
          <w:lang w:val="it-IT"/>
        </w:rPr>
        <w:t>alla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A</w:t>
      </w:r>
      <w:r w:rsidR="008E63D5" w:rsidRPr="003D394D">
        <w:rPr>
          <w:rFonts w:asciiTheme="minorBidi" w:hAnsiTheme="minorBidi"/>
          <w:sz w:val="20"/>
          <w:szCs w:val="20"/>
          <w:lang w:val="it-IT"/>
        </w:rPr>
        <w:t>WC.</w:t>
      </w:r>
    </w:p>
    <w:p w:rsidR="0062707B" w:rsidRPr="003D394D" w:rsidRDefault="0062707B" w:rsidP="00C8352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C8352A" w:rsidRPr="00834FBE" w:rsidRDefault="00C8352A" w:rsidP="00C8352A">
      <w:pPr>
        <w:rPr>
          <w:rFonts w:asciiTheme="minorBidi" w:hAnsiTheme="minorBidi"/>
          <w:b/>
          <w:sz w:val="20"/>
          <w:szCs w:val="20"/>
          <w:lang w:val="it-IT"/>
        </w:rPr>
      </w:pPr>
      <w:r>
        <w:rPr>
          <w:rFonts w:asciiTheme="minorBidi" w:hAnsiTheme="minorBidi"/>
          <w:b/>
          <w:sz w:val="20"/>
          <w:szCs w:val="20"/>
          <w:lang w:val="it-IT"/>
        </w:rPr>
        <w:t>L</w:t>
      </w:r>
      <w:r w:rsidRPr="00834FBE">
        <w:rPr>
          <w:rFonts w:asciiTheme="minorBidi" w:hAnsiTheme="minorBidi"/>
          <w:b/>
          <w:sz w:val="20"/>
          <w:szCs w:val="20"/>
          <w:lang w:val="it-IT"/>
        </w:rPr>
        <w:t xml:space="preserve">a FFOA assieme all’ufficio della sicurezza sociale FAO e la AWC ha </w:t>
      </w:r>
      <w:r>
        <w:rPr>
          <w:rFonts w:asciiTheme="minorBidi" w:hAnsiTheme="minorBidi"/>
          <w:b/>
          <w:sz w:val="20"/>
          <w:szCs w:val="20"/>
          <w:lang w:val="it-IT"/>
        </w:rPr>
        <w:t>programmato</w:t>
      </w:r>
      <w:r w:rsidRPr="00834FBE">
        <w:rPr>
          <w:rFonts w:asciiTheme="minorBidi" w:hAnsiTheme="minorBidi"/>
          <w:b/>
          <w:sz w:val="20"/>
          <w:szCs w:val="20"/>
          <w:lang w:val="it-IT"/>
        </w:rPr>
        <w:t xml:space="preserve"> una riunione informativa sulle procedure di rimborso dei piani BMIP/MMBP per il giorno 5 febbraio 2015 ore</w:t>
      </w:r>
      <w:r>
        <w:rPr>
          <w:rFonts w:asciiTheme="minorBidi" w:hAnsiTheme="minorBidi"/>
          <w:b/>
          <w:sz w:val="20"/>
          <w:szCs w:val="20"/>
          <w:lang w:val="it-IT"/>
        </w:rPr>
        <w:t xml:space="preserve"> 13:00 </w:t>
      </w:r>
      <w:r w:rsidRPr="00834FBE">
        <w:rPr>
          <w:rFonts w:asciiTheme="minorBidi" w:hAnsiTheme="minorBidi"/>
          <w:b/>
          <w:sz w:val="20"/>
          <w:szCs w:val="20"/>
          <w:lang w:val="it-IT"/>
        </w:rPr>
        <w:t xml:space="preserve">nella </w:t>
      </w:r>
      <w:r>
        <w:rPr>
          <w:rFonts w:asciiTheme="minorBidi" w:hAnsiTheme="minorBidi"/>
          <w:b/>
          <w:sz w:val="20"/>
          <w:szCs w:val="20"/>
          <w:lang w:val="it-IT"/>
        </w:rPr>
        <w:t>Red</w:t>
      </w:r>
      <w:r w:rsidRPr="00834FBE">
        <w:rPr>
          <w:rFonts w:asciiTheme="minorBidi" w:hAnsiTheme="minorBidi"/>
          <w:b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b/>
          <w:sz w:val="20"/>
          <w:szCs w:val="20"/>
          <w:lang w:val="it-IT"/>
        </w:rPr>
        <w:t>R</w:t>
      </w:r>
      <w:r w:rsidRPr="00834FBE">
        <w:rPr>
          <w:rFonts w:asciiTheme="minorBidi" w:hAnsiTheme="minorBidi"/>
          <w:b/>
          <w:sz w:val="20"/>
          <w:szCs w:val="20"/>
          <w:lang w:val="it-IT"/>
        </w:rPr>
        <w:t>oom della FAO.</w:t>
      </w:r>
      <w:r>
        <w:rPr>
          <w:rFonts w:asciiTheme="minorBidi" w:hAnsiTheme="minorBidi"/>
          <w:b/>
          <w:sz w:val="20"/>
          <w:szCs w:val="20"/>
          <w:lang w:val="it-IT"/>
        </w:rPr>
        <w:t xml:space="preserve"> Siete invitati a parteciparvi; altrimenti potrete seguirla sul web (vi segnaleremo l’indirizzo appena ci verrà  comunicato).</w:t>
      </w:r>
    </w:p>
    <w:p w:rsidR="00EF71FD" w:rsidRPr="003D394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EF71FD" w:rsidRPr="003D394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it-IT"/>
        </w:rPr>
      </w:pPr>
      <w:r w:rsidRPr="003D394D">
        <w:rPr>
          <w:rFonts w:asciiTheme="minorBidi" w:hAnsiTheme="minorBidi"/>
          <w:b/>
          <w:bCs/>
          <w:sz w:val="20"/>
          <w:szCs w:val="20"/>
          <w:lang w:val="it-IT"/>
        </w:rPr>
        <w:t xml:space="preserve">FAO </w:t>
      </w:r>
      <w:r w:rsidR="003D394D" w:rsidRPr="003D394D">
        <w:rPr>
          <w:rFonts w:asciiTheme="minorBidi" w:hAnsiTheme="minorBidi"/>
          <w:b/>
          <w:bCs/>
          <w:sz w:val="20"/>
          <w:szCs w:val="20"/>
          <w:lang w:val="it-IT"/>
        </w:rPr>
        <w:t>Sede di Roma</w:t>
      </w:r>
    </w:p>
    <w:p w:rsidR="00EF71FD" w:rsidRPr="003D394D" w:rsidRDefault="003D394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3D394D">
        <w:rPr>
          <w:rFonts w:asciiTheme="minorBidi" w:hAnsiTheme="minorBidi"/>
          <w:sz w:val="20"/>
          <w:szCs w:val="20"/>
          <w:lang w:val="it-IT"/>
        </w:rPr>
        <w:t>Potete contattare gli addetti della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</w:t>
      </w:r>
      <w:r w:rsidR="008E63D5" w:rsidRPr="003D394D">
        <w:rPr>
          <w:rFonts w:asciiTheme="minorBidi" w:hAnsiTheme="minorBidi"/>
          <w:sz w:val="20"/>
          <w:szCs w:val="20"/>
          <w:lang w:val="it-IT"/>
        </w:rPr>
        <w:t>AWC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</w:t>
      </w:r>
      <w:r w:rsidR="00BE08FD" w:rsidRPr="003D394D">
        <w:rPr>
          <w:rFonts w:asciiTheme="minorBidi" w:hAnsiTheme="minorBidi"/>
          <w:sz w:val="20"/>
          <w:szCs w:val="20"/>
          <w:lang w:val="it-IT"/>
        </w:rPr>
        <w:t>(Lisa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</w:t>
      </w:r>
      <w:r w:rsidRPr="003D394D">
        <w:rPr>
          <w:rFonts w:asciiTheme="minorBidi" w:hAnsiTheme="minorBidi"/>
          <w:sz w:val="20"/>
          <w:szCs w:val="20"/>
          <w:lang w:val="it-IT"/>
        </w:rPr>
        <w:t>e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Alessandra) in </w:t>
      </w:r>
      <w:r>
        <w:rPr>
          <w:rFonts w:asciiTheme="minorBidi" w:hAnsiTheme="minorBidi"/>
          <w:sz w:val="20"/>
          <w:szCs w:val="20"/>
          <w:lang w:val="it-IT"/>
        </w:rPr>
        <w:t>sede FAO dal lunedì al venerdì tra le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08:30 </w:t>
      </w:r>
      <w:r>
        <w:rPr>
          <w:rFonts w:asciiTheme="minorBidi" w:hAnsiTheme="minorBidi"/>
          <w:sz w:val="20"/>
          <w:szCs w:val="20"/>
          <w:lang w:val="it-IT"/>
        </w:rPr>
        <w:t>ele le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 xml:space="preserve"> 12:30, </w:t>
      </w:r>
      <w:r>
        <w:rPr>
          <w:rFonts w:asciiTheme="minorBidi" w:hAnsiTheme="minorBidi"/>
          <w:sz w:val="20"/>
          <w:szCs w:val="20"/>
          <w:lang w:val="it-IT"/>
        </w:rPr>
        <w:t xml:space="preserve">per 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>tele</w:t>
      </w:r>
      <w:r>
        <w:rPr>
          <w:rFonts w:asciiTheme="minorBidi" w:hAnsiTheme="minorBidi"/>
          <w:sz w:val="20"/>
          <w:szCs w:val="20"/>
          <w:lang w:val="it-IT"/>
        </w:rPr>
        <w:t xml:space="preserve">fono o </w:t>
      </w:r>
      <w:r w:rsidR="00F8433E">
        <w:rPr>
          <w:rFonts w:asciiTheme="minorBidi" w:hAnsiTheme="minorBidi"/>
          <w:sz w:val="20"/>
          <w:szCs w:val="20"/>
          <w:lang w:val="it-IT"/>
        </w:rPr>
        <w:t xml:space="preserve">incontrandole </w:t>
      </w:r>
      <w:r>
        <w:rPr>
          <w:rFonts w:asciiTheme="minorBidi" w:hAnsiTheme="minorBidi"/>
          <w:sz w:val="20"/>
          <w:szCs w:val="20"/>
          <w:lang w:val="it-IT"/>
        </w:rPr>
        <w:t xml:space="preserve">personalmente </w:t>
      </w:r>
      <w:r w:rsidR="00EF71FD" w:rsidRPr="003D394D">
        <w:rPr>
          <w:rFonts w:asciiTheme="minorBidi" w:hAnsiTheme="minorBidi"/>
          <w:sz w:val="20"/>
          <w:szCs w:val="20"/>
          <w:lang w:val="it-IT"/>
        </w:rPr>
        <w:t>:</w:t>
      </w:r>
    </w:p>
    <w:p w:rsidR="00EF71FD" w:rsidRPr="007C5CEC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7C5CEC">
        <w:rPr>
          <w:rFonts w:asciiTheme="minorBidi" w:hAnsiTheme="minorBidi"/>
          <w:sz w:val="20"/>
          <w:szCs w:val="20"/>
          <w:lang w:val="it-IT"/>
        </w:rPr>
        <w:t>Tele</w:t>
      </w:r>
      <w:r w:rsidR="003D394D" w:rsidRPr="007C5CEC">
        <w:rPr>
          <w:rFonts w:asciiTheme="minorBidi" w:hAnsiTheme="minorBidi"/>
          <w:sz w:val="20"/>
          <w:szCs w:val="20"/>
          <w:lang w:val="it-IT"/>
        </w:rPr>
        <w:t xml:space="preserve">fono </w:t>
      </w:r>
      <w:r w:rsidRPr="007C5CEC">
        <w:rPr>
          <w:rFonts w:asciiTheme="minorBidi" w:hAnsiTheme="minorBidi"/>
          <w:sz w:val="20"/>
          <w:szCs w:val="20"/>
          <w:lang w:val="it-IT"/>
        </w:rPr>
        <w:t>(</w:t>
      </w:r>
      <w:r w:rsidR="007C5CEC" w:rsidRPr="007C5CEC">
        <w:rPr>
          <w:rFonts w:asciiTheme="minorBidi" w:hAnsiTheme="minorBidi"/>
          <w:sz w:val="20"/>
          <w:szCs w:val="20"/>
          <w:lang w:val="it-IT"/>
        </w:rPr>
        <w:t>da qualsiasi parte del mondo</w:t>
      </w:r>
      <w:r w:rsidRPr="007C5CEC">
        <w:rPr>
          <w:rFonts w:asciiTheme="minorBidi" w:hAnsiTheme="minorBidi"/>
          <w:sz w:val="20"/>
          <w:szCs w:val="20"/>
          <w:lang w:val="it-IT"/>
        </w:rPr>
        <w:t>) +39 06 570 56593</w:t>
      </w:r>
    </w:p>
    <w:p w:rsidR="00EF71FD" w:rsidRPr="007C5CEC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7C5CEC">
        <w:rPr>
          <w:rFonts w:asciiTheme="minorBidi" w:hAnsiTheme="minorBidi"/>
          <w:sz w:val="20"/>
          <w:szCs w:val="20"/>
          <w:lang w:val="it-IT"/>
        </w:rPr>
        <w:t xml:space="preserve">FAO </w:t>
      </w:r>
      <w:r w:rsidR="007C5CEC" w:rsidRPr="007C5CEC">
        <w:rPr>
          <w:rFonts w:asciiTheme="minorBidi" w:hAnsiTheme="minorBidi"/>
          <w:sz w:val="20"/>
          <w:szCs w:val="20"/>
          <w:lang w:val="it-IT"/>
        </w:rPr>
        <w:t>interno</w:t>
      </w:r>
      <w:r w:rsidRPr="007C5CEC">
        <w:rPr>
          <w:rFonts w:asciiTheme="minorBidi" w:hAnsiTheme="minorBidi"/>
          <w:sz w:val="20"/>
          <w:szCs w:val="20"/>
          <w:lang w:val="it-IT"/>
        </w:rPr>
        <w:t xml:space="preserve"> 56593</w:t>
      </w:r>
    </w:p>
    <w:p w:rsidR="00EF71FD" w:rsidRPr="007C5CEC" w:rsidRDefault="00EF71FD" w:rsidP="00EF71FD">
      <w:pPr>
        <w:rPr>
          <w:rFonts w:asciiTheme="minorBidi" w:hAnsiTheme="minorBidi"/>
          <w:sz w:val="20"/>
          <w:szCs w:val="20"/>
          <w:lang w:val="it-IT"/>
        </w:rPr>
      </w:pPr>
      <w:r w:rsidRPr="007C5CEC">
        <w:rPr>
          <w:rFonts w:asciiTheme="minorBidi" w:hAnsiTheme="minorBidi"/>
          <w:sz w:val="20"/>
          <w:szCs w:val="20"/>
          <w:lang w:val="it-IT"/>
        </w:rPr>
        <w:t xml:space="preserve">FAO </w:t>
      </w:r>
      <w:r w:rsidR="007C5CEC" w:rsidRPr="007C5CEC">
        <w:rPr>
          <w:rFonts w:asciiTheme="minorBidi" w:hAnsiTheme="minorBidi"/>
          <w:sz w:val="20"/>
          <w:szCs w:val="20"/>
          <w:lang w:val="it-IT"/>
        </w:rPr>
        <w:t>stanza</w:t>
      </w:r>
      <w:r w:rsidRPr="007C5CEC">
        <w:rPr>
          <w:rFonts w:asciiTheme="minorBidi" w:hAnsiTheme="minorBidi"/>
          <w:sz w:val="20"/>
          <w:szCs w:val="20"/>
          <w:lang w:val="it-IT"/>
        </w:rPr>
        <w:t xml:space="preserve"> D-305</w:t>
      </w:r>
      <w:r w:rsidR="00546562" w:rsidRPr="007C5CEC">
        <w:rPr>
          <w:rFonts w:asciiTheme="minorBidi" w:hAnsiTheme="minorBidi"/>
          <w:sz w:val="20"/>
          <w:szCs w:val="20"/>
          <w:lang w:val="it-IT"/>
        </w:rPr>
        <w:t xml:space="preserve"> (</w:t>
      </w:r>
      <w:r w:rsidR="007C5CEC" w:rsidRPr="007C5CEC">
        <w:rPr>
          <w:rFonts w:asciiTheme="minorBidi" w:hAnsiTheme="minorBidi"/>
          <w:sz w:val="20"/>
          <w:szCs w:val="20"/>
          <w:lang w:val="it-IT"/>
        </w:rPr>
        <w:t>lo stesso usato dalla Vanbreda</w:t>
      </w:r>
      <w:r w:rsidR="00BE08FD" w:rsidRPr="007C5CEC">
        <w:rPr>
          <w:rFonts w:asciiTheme="minorBidi" w:hAnsiTheme="minorBidi"/>
          <w:sz w:val="20"/>
          <w:szCs w:val="20"/>
          <w:lang w:val="it-IT"/>
        </w:rPr>
        <w:t>)</w:t>
      </w:r>
    </w:p>
    <w:p w:rsidR="00AA2225" w:rsidRPr="00424434" w:rsidRDefault="00EF71FD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it-IT"/>
        </w:rPr>
      </w:pPr>
      <w:r w:rsidRPr="00424434">
        <w:rPr>
          <w:rFonts w:asciiTheme="minorBidi" w:hAnsiTheme="minorBidi"/>
          <w:b/>
          <w:bCs/>
          <w:sz w:val="20"/>
          <w:szCs w:val="20"/>
          <w:lang w:val="it-IT"/>
        </w:rPr>
        <w:t>A</w:t>
      </w:r>
      <w:r w:rsidR="008E63D5" w:rsidRPr="00424434">
        <w:rPr>
          <w:rFonts w:asciiTheme="minorBidi" w:hAnsiTheme="minorBidi"/>
          <w:b/>
          <w:bCs/>
          <w:sz w:val="20"/>
          <w:szCs w:val="20"/>
          <w:lang w:val="it-IT"/>
        </w:rPr>
        <w:t>WC</w:t>
      </w:r>
      <w:r w:rsidRPr="00424434">
        <w:rPr>
          <w:rFonts w:asciiTheme="minorBidi" w:hAnsiTheme="minorBidi"/>
          <w:b/>
          <w:bCs/>
          <w:sz w:val="20"/>
          <w:szCs w:val="20"/>
          <w:lang w:val="it-IT"/>
        </w:rPr>
        <w:t xml:space="preserve"> </w:t>
      </w:r>
      <w:r w:rsidR="00AA2225" w:rsidRPr="00424434">
        <w:rPr>
          <w:rFonts w:asciiTheme="minorBidi" w:hAnsiTheme="minorBidi"/>
          <w:b/>
          <w:bCs/>
          <w:sz w:val="20"/>
          <w:szCs w:val="20"/>
          <w:lang w:val="it-IT"/>
        </w:rPr>
        <w:t>Helpline</w:t>
      </w:r>
    </w:p>
    <w:p w:rsidR="00AA2225" w:rsidRPr="000207BE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207BE">
        <w:rPr>
          <w:rFonts w:asciiTheme="minorBidi" w:hAnsiTheme="minorBidi"/>
          <w:sz w:val="20"/>
          <w:szCs w:val="20"/>
          <w:lang w:val="it-IT"/>
        </w:rPr>
        <w:t>Tele</w:t>
      </w:r>
      <w:r w:rsidR="000207BE" w:rsidRPr="000207BE">
        <w:rPr>
          <w:rFonts w:asciiTheme="minorBidi" w:hAnsiTheme="minorBidi"/>
          <w:sz w:val="20"/>
          <w:szCs w:val="20"/>
          <w:lang w:val="it-IT"/>
        </w:rPr>
        <w:t xml:space="preserve">fonate </w:t>
      </w:r>
      <w:r w:rsidRPr="000207BE">
        <w:rPr>
          <w:rFonts w:asciiTheme="minorBidi" w:hAnsiTheme="minorBidi"/>
          <w:sz w:val="20"/>
          <w:szCs w:val="20"/>
          <w:lang w:val="it-IT"/>
        </w:rPr>
        <w:t xml:space="preserve"> (</w:t>
      </w:r>
      <w:r w:rsidR="000207BE" w:rsidRPr="000207BE">
        <w:rPr>
          <w:rFonts w:asciiTheme="minorBidi" w:hAnsiTheme="minorBidi"/>
          <w:sz w:val="20"/>
          <w:szCs w:val="20"/>
          <w:lang w:val="it-IT"/>
        </w:rPr>
        <w:t>da qualsiasi località del mondo</w:t>
      </w:r>
      <w:r w:rsidRPr="000207BE">
        <w:rPr>
          <w:rFonts w:asciiTheme="minorBidi" w:hAnsiTheme="minorBidi"/>
          <w:sz w:val="20"/>
          <w:szCs w:val="20"/>
          <w:lang w:val="it-IT"/>
        </w:rPr>
        <w:t xml:space="preserve">): </w:t>
      </w:r>
      <w:r w:rsidRPr="000207BE">
        <w:rPr>
          <w:rFonts w:asciiTheme="minorBidi" w:hAnsiTheme="minorBidi"/>
          <w:b/>
          <w:bCs/>
          <w:sz w:val="20"/>
          <w:szCs w:val="20"/>
          <w:lang w:val="it-IT"/>
        </w:rPr>
        <w:t>+32 2 210 6601</w:t>
      </w:r>
    </w:p>
    <w:p w:rsidR="00AA2225" w:rsidRPr="000D121F" w:rsidRDefault="000207BE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D121F">
        <w:rPr>
          <w:rFonts w:asciiTheme="minorBidi" w:hAnsiTheme="minorBidi"/>
          <w:b/>
          <w:sz w:val="20"/>
          <w:szCs w:val="20"/>
          <w:lang w:val="it-IT"/>
        </w:rPr>
        <w:t>Numero verde</w:t>
      </w:r>
      <w:r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Pr="000D121F">
        <w:rPr>
          <w:rFonts w:asciiTheme="minorBidi" w:hAnsiTheme="minorBidi"/>
          <w:b/>
          <w:bCs/>
          <w:sz w:val="20"/>
          <w:szCs w:val="20"/>
          <w:lang w:val="it-IT"/>
        </w:rPr>
        <w:t xml:space="preserve">+800 13983812 </w:t>
      </w:r>
      <w:r w:rsidR="000D121F" w:rsidRPr="000D121F">
        <w:rPr>
          <w:rFonts w:asciiTheme="minorBidi" w:hAnsiTheme="minorBidi"/>
          <w:bCs/>
          <w:sz w:val="20"/>
          <w:szCs w:val="20"/>
          <w:lang w:val="it-IT"/>
        </w:rPr>
        <w:t xml:space="preserve">da </w:t>
      </w:r>
      <w:r w:rsidR="00EF71FD" w:rsidRPr="000D121F">
        <w:rPr>
          <w:rFonts w:asciiTheme="minorBidi" w:hAnsiTheme="minorBidi"/>
          <w:sz w:val="20"/>
          <w:szCs w:val="20"/>
          <w:lang w:val="it-IT"/>
        </w:rPr>
        <w:t xml:space="preserve"> 17 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paesi</w:t>
      </w:r>
      <w:r w:rsidR="00EF71FD" w:rsidRPr="000D121F">
        <w:rPr>
          <w:rFonts w:asciiTheme="minorBidi" w:hAnsiTheme="minorBidi"/>
          <w:sz w:val="20"/>
          <w:szCs w:val="20"/>
          <w:lang w:val="it-IT"/>
        </w:rPr>
        <w:t xml:space="preserve"> -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Austria, C</w:t>
      </w:r>
      <w:r w:rsidR="000D121F">
        <w:rPr>
          <w:rFonts w:asciiTheme="minorBidi" w:hAnsiTheme="minorBidi"/>
          <w:sz w:val="20"/>
          <w:szCs w:val="20"/>
          <w:lang w:val="it-IT"/>
        </w:rPr>
        <w:t>ipro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D</w:t>
      </w:r>
      <w:r w:rsidR="000D121F">
        <w:rPr>
          <w:rFonts w:asciiTheme="minorBidi" w:hAnsiTheme="minorBidi"/>
          <w:sz w:val="20"/>
          <w:szCs w:val="20"/>
          <w:lang w:val="it-IT"/>
        </w:rPr>
        <w:t>animarca,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Finland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Franc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German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, 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Ungheria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Irland</w:t>
      </w:r>
      <w:r w:rsidR="000D121F" w:rsidRPr="000D121F">
        <w:rPr>
          <w:rFonts w:asciiTheme="minorBidi" w:hAnsiTheme="minorBidi"/>
          <w:sz w:val="20"/>
          <w:szCs w:val="20"/>
          <w:lang w:val="it-IT"/>
        </w:rPr>
        <w:t>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Ital</w:t>
      </w:r>
      <w:r w:rsidR="000D121F">
        <w:rPr>
          <w:rFonts w:asciiTheme="minorBidi" w:hAnsiTheme="minorBidi"/>
          <w:sz w:val="20"/>
          <w:szCs w:val="20"/>
          <w:lang w:val="it-IT"/>
        </w:rPr>
        <w:t>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</w:t>
      </w:r>
      <w:r w:rsidR="00EF71FD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Lu</w:t>
      </w:r>
      <w:r w:rsidR="000D121F">
        <w:rPr>
          <w:rFonts w:asciiTheme="minorBidi" w:hAnsiTheme="minorBidi"/>
          <w:sz w:val="20"/>
          <w:szCs w:val="20"/>
          <w:lang w:val="it-IT"/>
        </w:rPr>
        <w:t>ssemburgo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, </w:t>
      </w:r>
      <w:r w:rsidR="000D121F">
        <w:rPr>
          <w:rFonts w:asciiTheme="minorBidi" w:hAnsiTheme="minorBidi"/>
          <w:sz w:val="20"/>
          <w:szCs w:val="20"/>
          <w:lang w:val="it-IT"/>
        </w:rPr>
        <w:t>Olanda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Nor</w:t>
      </w:r>
      <w:r w:rsidR="000D121F">
        <w:rPr>
          <w:rFonts w:asciiTheme="minorBidi" w:hAnsiTheme="minorBidi"/>
          <w:sz w:val="20"/>
          <w:szCs w:val="20"/>
          <w:lang w:val="it-IT"/>
        </w:rPr>
        <w:t>vegia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Port</w:t>
      </w:r>
      <w:r w:rsidR="000D121F">
        <w:rPr>
          <w:rFonts w:asciiTheme="minorBidi" w:hAnsiTheme="minorBidi"/>
          <w:sz w:val="20"/>
          <w:szCs w:val="20"/>
          <w:lang w:val="it-IT"/>
        </w:rPr>
        <w:t>o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gal</w:t>
      </w:r>
      <w:r w:rsidR="000D121F">
        <w:rPr>
          <w:rFonts w:asciiTheme="minorBidi" w:hAnsiTheme="minorBidi"/>
          <w:sz w:val="20"/>
          <w:szCs w:val="20"/>
          <w:lang w:val="it-IT"/>
        </w:rPr>
        <w:t>lo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 Spa</w:t>
      </w:r>
      <w:r w:rsidR="000D121F">
        <w:rPr>
          <w:rFonts w:asciiTheme="minorBidi" w:hAnsiTheme="minorBidi"/>
          <w:sz w:val="20"/>
          <w:szCs w:val="20"/>
          <w:lang w:val="it-IT"/>
        </w:rPr>
        <w:t>gna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,</w:t>
      </w:r>
      <w:r w:rsid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Swi</w:t>
      </w:r>
      <w:r w:rsidR="000D121F">
        <w:rPr>
          <w:rFonts w:asciiTheme="minorBidi" w:hAnsiTheme="minorBidi"/>
          <w:sz w:val="20"/>
          <w:szCs w:val="20"/>
          <w:lang w:val="it-IT"/>
        </w:rPr>
        <w:t>z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zera, Thailand</w:t>
      </w:r>
      <w:r w:rsidR="000D121F">
        <w:rPr>
          <w:rFonts w:asciiTheme="minorBidi" w:hAnsiTheme="minorBidi"/>
          <w:sz w:val="20"/>
          <w:szCs w:val="20"/>
          <w:lang w:val="it-IT"/>
        </w:rPr>
        <w:t>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, </w:t>
      </w:r>
      <w:r w:rsidR="000D121F">
        <w:rPr>
          <w:rFonts w:asciiTheme="minorBidi" w:hAnsiTheme="minorBidi"/>
          <w:sz w:val="20"/>
          <w:szCs w:val="20"/>
          <w:lang w:val="it-IT"/>
        </w:rPr>
        <w:t>Regno Unito</w:t>
      </w:r>
    </w:p>
    <w:p w:rsidR="00AA2225" w:rsidRPr="000D121F" w:rsidRDefault="000D121F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it-IT"/>
        </w:rPr>
      </w:pPr>
      <w:r w:rsidRPr="000D121F">
        <w:rPr>
          <w:rFonts w:asciiTheme="minorBidi" w:hAnsiTheme="minorBidi"/>
          <w:b/>
          <w:sz w:val="20"/>
          <w:szCs w:val="20"/>
          <w:lang w:val="it-IT"/>
        </w:rPr>
        <w:t>Numero verde</w:t>
      </w:r>
      <w:r w:rsidRPr="000D121F">
        <w:rPr>
          <w:rFonts w:asciiTheme="minorBidi" w:hAnsiTheme="minorBidi"/>
          <w:sz w:val="20"/>
          <w:szCs w:val="20"/>
          <w:lang w:val="it-IT"/>
        </w:rPr>
        <w:t xml:space="preserve"> dal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Belgi</w:t>
      </w:r>
      <w:r w:rsidRPr="000D121F">
        <w:rPr>
          <w:rFonts w:asciiTheme="minorBidi" w:hAnsiTheme="minorBidi"/>
          <w:sz w:val="20"/>
          <w:szCs w:val="20"/>
          <w:lang w:val="it-IT"/>
        </w:rPr>
        <w:t>o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b/>
          <w:bCs/>
          <w:sz w:val="20"/>
          <w:szCs w:val="20"/>
          <w:lang w:val="it-IT"/>
        </w:rPr>
        <w:t>0800 81639</w:t>
      </w:r>
    </w:p>
    <w:p w:rsidR="00AA2225" w:rsidRPr="000D121F" w:rsidRDefault="000D121F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it-IT"/>
        </w:rPr>
      </w:pPr>
      <w:r w:rsidRPr="000D121F">
        <w:rPr>
          <w:rFonts w:asciiTheme="minorBidi" w:hAnsiTheme="minorBidi"/>
          <w:b/>
          <w:sz w:val="20"/>
          <w:szCs w:val="20"/>
          <w:lang w:val="it-IT"/>
        </w:rPr>
        <w:t>Numero verde</w:t>
      </w:r>
      <w:r w:rsidRPr="000D121F">
        <w:rPr>
          <w:rFonts w:asciiTheme="minorBidi" w:hAnsiTheme="minorBidi"/>
          <w:sz w:val="20"/>
          <w:szCs w:val="20"/>
          <w:lang w:val="it-IT"/>
        </w:rPr>
        <w:t xml:space="preserve"> dalla 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Swe</w:t>
      </w:r>
      <w:r w:rsidRPr="000D121F">
        <w:rPr>
          <w:rFonts w:asciiTheme="minorBidi" w:hAnsiTheme="minorBidi"/>
          <w:sz w:val="20"/>
          <w:szCs w:val="20"/>
          <w:lang w:val="it-IT"/>
        </w:rPr>
        <w:t>zia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b/>
          <w:bCs/>
          <w:sz w:val="20"/>
          <w:szCs w:val="20"/>
          <w:lang w:val="it-IT"/>
        </w:rPr>
        <w:t>020 109177</w:t>
      </w:r>
    </w:p>
    <w:p w:rsidR="00AA2225" w:rsidRPr="00424434" w:rsidRDefault="000D121F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424434">
        <w:rPr>
          <w:rFonts w:asciiTheme="minorBidi" w:hAnsiTheme="minorBidi"/>
          <w:b/>
          <w:sz w:val="20"/>
          <w:szCs w:val="20"/>
          <w:lang w:val="it-IT"/>
        </w:rPr>
        <w:t>Numero verde</w:t>
      </w:r>
      <w:r w:rsidRPr="00424434">
        <w:rPr>
          <w:rFonts w:asciiTheme="minorBidi" w:hAnsiTheme="minorBidi"/>
          <w:sz w:val="20"/>
          <w:szCs w:val="20"/>
          <w:lang w:val="it-IT"/>
        </w:rPr>
        <w:t xml:space="preserve"> dagli USA</w:t>
      </w:r>
      <w:r w:rsidR="00AA2225" w:rsidRPr="00424434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424434">
        <w:rPr>
          <w:rFonts w:asciiTheme="minorBidi" w:hAnsiTheme="minorBidi"/>
          <w:b/>
          <w:bCs/>
          <w:sz w:val="20"/>
          <w:szCs w:val="20"/>
          <w:lang w:val="it-IT"/>
        </w:rPr>
        <w:t>+1 844 4609520</w:t>
      </w:r>
    </w:p>
    <w:p w:rsidR="00AA2225" w:rsidRPr="00424434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424434">
        <w:rPr>
          <w:rFonts w:asciiTheme="minorBidi" w:hAnsiTheme="minorBidi"/>
          <w:b/>
          <w:bCs/>
          <w:sz w:val="20"/>
          <w:szCs w:val="20"/>
          <w:lang w:val="it-IT"/>
        </w:rPr>
        <w:t>Email:</w:t>
      </w:r>
      <w:r w:rsidRPr="00424434">
        <w:rPr>
          <w:rFonts w:asciiTheme="minorBidi" w:hAnsiTheme="minorBidi"/>
          <w:sz w:val="20"/>
          <w:szCs w:val="20"/>
          <w:lang w:val="it-IT"/>
        </w:rPr>
        <w:t xml:space="preserve"> RBA.helpline@allianzworldwidecare.com</w:t>
      </w:r>
    </w:p>
    <w:p w:rsidR="00AA2225" w:rsidRPr="00424434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424434">
        <w:rPr>
          <w:rFonts w:asciiTheme="minorBidi" w:hAnsiTheme="minorBidi"/>
          <w:b/>
          <w:bCs/>
          <w:sz w:val="20"/>
          <w:szCs w:val="20"/>
          <w:lang w:val="it-IT"/>
        </w:rPr>
        <w:t>Fax:</w:t>
      </w:r>
      <w:r w:rsidRPr="00424434">
        <w:rPr>
          <w:rFonts w:asciiTheme="minorBidi" w:hAnsiTheme="minorBidi"/>
          <w:sz w:val="20"/>
          <w:szCs w:val="20"/>
          <w:lang w:val="it-IT"/>
        </w:rPr>
        <w:t xml:space="preserve"> +32 2 210 6591</w:t>
      </w:r>
    </w:p>
    <w:p w:rsidR="00AA2225" w:rsidRPr="000D121F" w:rsidRDefault="000D121F" w:rsidP="00847D6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D121F">
        <w:rPr>
          <w:rFonts w:asciiTheme="minorBidi" w:hAnsiTheme="minorBidi"/>
          <w:sz w:val="20"/>
          <w:szCs w:val="20"/>
          <w:lang w:val="it-IT"/>
        </w:rPr>
        <w:t xml:space="preserve">Se siete un cittadino </w:t>
      </w:r>
      <w:r w:rsidR="008E63D5" w:rsidRPr="000D121F">
        <w:rPr>
          <w:rFonts w:asciiTheme="minorBidi" w:hAnsiTheme="minorBidi"/>
          <w:sz w:val="20"/>
          <w:szCs w:val="20"/>
          <w:lang w:val="it-IT"/>
        </w:rPr>
        <w:t>USA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Pr="000D121F">
        <w:rPr>
          <w:rFonts w:asciiTheme="minorBidi" w:hAnsiTheme="minorBidi"/>
          <w:sz w:val="20"/>
          <w:szCs w:val="20"/>
          <w:lang w:val="it-IT"/>
        </w:rPr>
        <w:t>o un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resident</w:t>
      </w:r>
      <w:r w:rsidRPr="000D121F">
        <w:rPr>
          <w:rFonts w:asciiTheme="minorBidi" w:hAnsiTheme="minorBidi"/>
          <w:sz w:val="20"/>
          <w:szCs w:val="20"/>
          <w:lang w:val="it-IT"/>
        </w:rPr>
        <w:t>e negli USA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, </w:t>
      </w:r>
      <w:r>
        <w:rPr>
          <w:rFonts w:asciiTheme="minorBidi" w:hAnsiTheme="minorBidi"/>
          <w:sz w:val="20"/>
          <w:szCs w:val="20"/>
          <w:lang w:val="it-IT"/>
        </w:rPr>
        <w:t>o se vi occorr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o</w:t>
      </w:r>
      <w:r>
        <w:rPr>
          <w:rFonts w:asciiTheme="minorBidi" w:hAnsiTheme="minorBidi"/>
          <w:sz w:val="20"/>
          <w:szCs w:val="20"/>
          <w:lang w:val="it-IT"/>
        </w:rPr>
        <w:t>no cure urgenti mentre vi trovate negli USA siete pregati di chiamare il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+1 800 5411983. </w:t>
      </w:r>
      <w:r w:rsidRPr="000D121F">
        <w:rPr>
          <w:rFonts w:asciiTheme="minorBidi" w:hAnsiTheme="minorBidi"/>
          <w:sz w:val="20"/>
          <w:szCs w:val="20"/>
          <w:lang w:val="it-IT"/>
        </w:rPr>
        <w:t>Tale numero vi metterà in contatto con la rete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 </w:t>
      </w:r>
      <w:r w:rsidR="00AA2225" w:rsidRPr="000D121F">
        <w:rPr>
          <w:rFonts w:asciiTheme="minorBidi" w:hAnsiTheme="minorBidi"/>
          <w:b/>
          <w:sz w:val="20"/>
          <w:szCs w:val="20"/>
          <w:lang w:val="it-IT"/>
        </w:rPr>
        <w:t>Olympus Managed Healthcare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 xml:space="preserve">, </w:t>
      </w:r>
      <w:r w:rsidRPr="000D121F">
        <w:rPr>
          <w:rFonts w:asciiTheme="minorBidi" w:hAnsiTheme="minorBidi"/>
          <w:sz w:val="20"/>
          <w:szCs w:val="20"/>
          <w:lang w:val="it-IT"/>
        </w:rPr>
        <w:t xml:space="preserve">che vi aiuterà a trovare un centro medico negli USA 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o</w:t>
      </w:r>
      <w:r w:rsidRPr="000D121F">
        <w:rPr>
          <w:rFonts w:asciiTheme="minorBidi" w:hAnsiTheme="minorBidi"/>
          <w:sz w:val="20"/>
          <w:szCs w:val="20"/>
          <w:lang w:val="it-IT"/>
        </w:rPr>
        <w:t xml:space="preserve"> ad avere chiarimenti </w:t>
      </w:r>
      <w:r w:rsidR="00322079">
        <w:rPr>
          <w:rFonts w:asciiTheme="minorBidi" w:hAnsiTheme="minorBidi"/>
          <w:sz w:val="20"/>
          <w:szCs w:val="20"/>
          <w:lang w:val="it-IT"/>
        </w:rPr>
        <w:t>sulle cure mediche negli USA</w:t>
      </w:r>
      <w:r w:rsidR="00AA2225" w:rsidRPr="000D121F">
        <w:rPr>
          <w:rFonts w:asciiTheme="minorBidi" w:hAnsiTheme="minorBidi"/>
          <w:sz w:val="20"/>
          <w:szCs w:val="20"/>
          <w:lang w:val="it-IT"/>
        </w:rPr>
        <w:t>.</w:t>
      </w:r>
    </w:p>
    <w:p w:rsidR="00AA2225" w:rsidRPr="00F8433E" w:rsidRDefault="00322079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iCs/>
          <w:sz w:val="20"/>
          <w:szCs w:val="20"/>
          <w:lang w:val="it-IT"/>
        </w:rPr>
      </w:pPr>
      <w:r>
        <w:rPr>
          <w:rFonts w:asciiTheme="minorBidi" w:hAnsiTheme="minorBidi"/>
          <w:i/>
          <w:iCs/>
          <w:sz w:val="20"/>
          <w:szCs w:val="20"/>
          <w:lang w:val="it-IT"/>
        </w:rPr>
        <w:t xml:space="preserve">Tenete presente che a volte i numeri verdi non si possono chiamare dai telefoni cellulari, nel qual caso chiamate il </w:t>
      </w:r>
      <w:r w:rsidR="00AA2225" w:rsidRPr="00F8433E">
        <w:rPr>
          <w:rFonts w:asciiTheme="minorBidi" w:hAnsiTheme="minorBidi"/>
          <w:i/>
          <w:iCs/>
          <w:sz w:val="20"/>
          <w:szCs w:val="20"/>
          <w:lang w:val="it-IT"/>
        </w:rPr>
        <w:t>+</w:t>
      </w:r>
      <w:r w:rsidR="00AA2225" w:rsidRPr="00424434">
        <w:rPr>
          <w:rFonts w:asciiTheme="minorBidi" w:hAnsiTheme="minorBidi"/>
          <w:b/>
          <w:i/>
          <w:iCs/>
          <w:sz w:val="20"/>
          <w:szCs w:val="20"/>
          <w:lang w:val="it-IT"/>
        </w:rPr>
        <w:t>32 2 210 6601</w:t>
      </w:r>
      <w:r w:rsidR="00AA2225" w:rsidRPr="00F8433E">
        <w:rPr>
          <w:rFonts w:asciiTheme="minorBidi" w:hAnsiTheme="minorBidi"/>
          <w:i/>
          <w:iCs/>
          <w:sz w:val="20"/>
          <w:szCs w:val="20"/>
          <w:lang w:val="it-IT"/>
        </w:rPr>
        <w:t>.</w:t>
      </w:r>
    </w:p>
    <w:p w:rsidR="00BE08FD" w:rsidRPr="00F8433E" w:rsidRDefault="00BE08FD" w:rsidP="00AA2225">
      <w:pPr>
        <w:rPr>
          <w:rFonts w:asciiTheme="minorBidi" w:hAnsiTheme="minorBidi"/>
          <w:sz w:val="20"/>
          <w:szCs w:val="20"/>
          <w:lang w:val="it-IT"/>
        </w:rPr>
      </w:pPr>
    </w:p>
    <w:p w:rsidR="00EF71FD" w:rsidRPr="00032B4A" w:rsidRDefault="007C5CEC" w:rsidP="00AA2225">
      <w:pPr>
        <w:rPr>
          <w:rFonts w:asciiTheme="minorBidi" w:hAnsiTheme="minorBidi"/>
          <w:sz w:val="20"/>
          <w:szCs w:val="20"/>
          <w:lang w:val="it-IT"/>
        </w:rPr>
      </w:pPr>
      <w:r w:rsidRPr="007C5CEC">
        <w:rPr>
          <w:rFonts w:asciiTheme="minorBidi" w:hAnsiTheme="minorBidi"/>
          <w:sz w:val="20"/>
          <w:szCs w:val="20"/>
          <w:lang w:val="it-IT"/>
        </w:rPr>
        <w:t xml:space="preserve">I </w:t>
      </w:r>
      <w:r w:rsidR="00032B4A">
        <w:rPr>
          <w:rFonts w:asciiTheme="minorBidi" w:hAnsiTheme="minorBidi"/>
          <w:sz w:val="20"/>
          <w:szCs w:val="20"/>
          <w:lang w:val="it-IT"/>
        </w:rPr>
        <w:t>nostri</w:t>
      </w:r>
      <w:r w:rsidRPr="007C5CEC">
        <w:rPr>
          <w:rFonts w:asciiTheme="minorBidi" w:hAnsiTheme="minorBidi"/>
          <w:sz w:val="20"/>
          <w:szCs w:val="20"/>
          <w:lang w:val="it-IT"/>
        </w:rPr>
        <w:t xml:space="preserve"> soci dovrebbero aver già ricevuto per via elettronica un pacco di benvenuto e </w:t>
      </w:r>
      <w:r>
        <w:rPr>
          <w:rFonts w:asciiTheme="minorBidi" w:hAnsiTheme="minorBidi"/>
          <w:sz w:val="20"/>
          <w:szCs w:val="20"/>
          <w:lang w:val="it-IT"/>
        </w:rPr>
        <w:t xml:space="preserve">riceveranno in seguito una copia cartacea con </w:t>
      </w:r>
      <w:r w:rsidR="00032B4A">
        <w:rPr>
          <w:rFonts w:asciiTheme="minorBidi" w:hAnsiTheme="minorBidi"/>
          <w:sz w:val="20"/>
          <w:szCs w:val="20"/>
          <w:lang w:val="it-IT"/>
        </w:rPr>
        <w:t>la</w:t>
      </w:r>
      <w:r>
        <w:rPr>
          <w:rFonts w:asciiTheme="minorBidi" w:hAnsiTheme="minorBidi"/>
          <w:sz w:val="20"/>
          <w:szCs w:val="20"/>
          <w:lang w:val="it-IT"/>
        </w:rPr>
        <w:t xml:space="preserve"> tessera in plastica di partecipazione ai piani assicurativi</w:t>
      </w:r>
      <w:r w:rsidR="00EF71FD" w:rsidRPr="007C5CEC">
        <w:rPr>
          <w:rFonts w:asciiTheme="minorBidi" w:hAnsiTheme="minorBidi"/>
          <w:sz w:val="20"/>
          <w:szCs w:val="20"/>
          <w:lang w:val="it-IT"/>
        </w:rPr>
        <w:t xml:space="preserve">. </w:t>
      </w:r>
      <w:r w:rsidRPr="007C5CEC">
        <w:rPr>
          <w:rFonts w:asciiTheme="minorBidi" w:hAnsiTheme="minorBidi"/>
          <w:sz w:val="20"/>
          <w:szCs w:val="20"/>
          <w:lang w:val="it-IT"/>
        </w:rPr>
        <w:t xml:space="preserve">Se non avete ricevuto la versione elettronica ciò è forse dovuto al fatto che la AWC non sia in possesso del </w:t>
      </w:r>
      <w:r>
        <w:rPr>
          <w:rFonts w:asciiTheme="minorBidi" w:hAnsiTheme="minorBidi"/>
          <w:sz w:val="20"/>
          <w:szCs w:val="20"/>
          <w:lang w:val="it-IT"/>
        </w:rPr>
        <w:t>v</w:t>
      </w:r>
      <w:r w:rsidRPr="007C5CEC">
        <w:rPr>
          <w:rFonts w:asciiTheme="minorBidi" w:hAnsiTheme="minorBidi"/>
          <w:sz w:val="20"/>
          <w:szCs w:val="20"/>
          <w:lang w:val="it-IT"/>
        </w:rPr>
        <w:t xml:space="preserve">ostro ultimo </w:t>
      </w:r>
      <w:r>
        <w:rPr>
          <w:rFonts w:asciiTheme="minorBidi" w:hAnsiTheme="minorBidi"/>
          <w:sz w:val="20"/>
          <w:szCs w:val="20"/>
          <w:lang w:val="it-IT"/>
        </w:rPr>
        <w:t>indirizzo e-mail</w:t>
      </w:r>
      <w:r w:rsidR="00EF71FD" w:rsidRPr="00032B4A">
        <w:rPr>
          <w:rFonts w:asciiTheme="minorBidi" w:hAnsiTheme="minorBidi"/>
          <w:sz w:val="20"/>
          <w:szCs w:val="20"/>
          <w:lang w:val="it-IT"/>
        </w:rPr>
        <w:t xml:space="preserve">. 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 xml:space="preserve">Siete pregati di </w:t>
      </w:r>
      <w:r w:rsidR="00F8433E">
        <w:rPr>
          <w:rFonts w:asciiTheme="minorBidi" w:hAnsiTheme="minorBidi"/>
          <w:sz w:val="20"/>
          <w:szCs w:val="20"/>
          <w:lang w:val="it-IT"/>
        </w:rPr>
        <w:t>comunicarlo all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>’ufficio della sicurezza sociale della FAO o del</w:t>
      </w:r>
      <w:r w:rsidR="00F8433E">
        <w:rPr>
          <w:rFonts w:asciiTheme="minorBidi" w:hAnsiTheme="minorBidi"/>
          <w:sz w:val="20"/>
          <w:szCs w:val="20"/>
          <w:lang w:val="it-IT"/>
        </w:rPr>
        <w:t>la vostra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 xml:space="preserve"> ex-</w:t>
      </w:r>
      <w:r w:rsidR="00F8433E">
        <w:rPr>
          <w:rFonts w:asciiTheme="minorBidi" w:hAnsiTheme="minorBidi"/>
          <w:sz w:val="20"/>
          <w:szCs w:val="20"/>
          <w:lang w:val="it-IT"/>
        </w:rPr>
        <w:t xml:space="preserve"> Organizzazione 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>dat</w:t>
      </w:r>
      <w:r w:rsidR="00F8433E">
        <w:rPr>
          <w:rFonts w:asciiTheme="minorBidi" w:hAnsiTheme="minorBidi"/>
          <w:sz w:val="20"/>
          <w:szCs w:val="20"/>
          <w:lang w:val="it-IT"/>
        </w:rPr>
        <w:t>rice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 xml:space="preserve"> di</w:t>
      </w:r>
      <w:r w:rsidR="00EF71FD" w:rsidRPr="00032B4A">
        <w:rPr>
          <w:rFonts w:asciiTheme="minorBidi" w:hAnsiTheme="minorBidi"/>
          <w:sz w:val="20"/>
          <w:szCs w:val="20"/>
          <w:lang w:val="it-IT"/>
        </w:rPr>
        <w:t xml:space="preserve"> 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>lavoro</w:t>
      </w:r>
      <w:r w:rsidR="00BE08FD" w:rsidRPr="00032B4A">
        <w:rPr>
          <w:rFonts w:asciiTheme="minorBidi" w:hAnsiTheme="minorBidi"/>
          <w:sz w:val="20"/>
          <w:szCs w:val="20"/>
          <w:lang w:val="it-IT"/>
        </w:rPr>
        <w:t xml:space="preserve">. </w:t>
      </w:r>
      <w:r w:rsidR="00032B4A">
        <w:rPr>
          <w:rFonts w:asciiTheme="minorBidi" w:hAnsiTheme="minorBidi"/>
          <w:sz w:val="20"/>
          <w:szCs w:val="20"/>
          <w:lang w:val="it-IT"/>
        </w:rPr>
        <w:t>Potete anche inviarlo direttamente alla AWC</w:t>
      </w:r>
      <w:r w:rsidR="00BE08FD" w:rsidRPr="00032B4A">
        <w:rPr>
          <w:rFonts w:asciiTheme="minorBidi" w:hAnsiTheme="minorBidi"/>
          <w:sz w:val="20"/>
          <w:szCs w:val="20"/>
          <w:lang w:val="it-IT"/>
        </w:rPr>
        <w:t>.</w:t>
      </w:r>
      <w:r w:rsidR="00EF71FD" w:rsidRPr="00032B4A">
        <w:rPr>
          <w:rFonts w:asciiTheme="minorBidi" w:hAnsiTheme="minorBidi"/>
          <w:sz w:val="20"/>
          <w:szCs w:val="20"/>
          <w:lang w:val="it-IT"/>
        </w:rPr>
        <w:t xml:space="preserve"> </w:t>
      </w:r>
    </w:p>
    <w:p w:rsidR="002A0BB8" w:rsidRDefault="002A0BB8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it-IT"/>
        </w:rPr>
      </w:pPr>
    </w:p>
    <w:p w:rsidR="00AA2225" w:rsidRPr="00032B4A" w:rsidRDefault="00032B4A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32B4A">
        <w:rPr>
          <w:rFonts w:asciiTheme="minorBidi" w:hAnsiTheme="minorBidi"/>
          <w:b/>
          <w:bCs/>
          <w:sz w:val="20"/>
          <w:szCs w:val="20"/>
          <w:lang w:val="it-IT"/>
        </w:rPr>
        <w:lastRenderedPageBreak/>
        <w:t>Il pacco di benvenuto contiene</w:t>
      </w:r>
      <w:r>
        <w:rPr>
          <w:rFonts w:asciiTheme="minorBidi" w:hAnsiTheme="minorBidi"/>
          <w:b/>
          <w:bCs/>
          <w:sz w:val="20"/>
          <w:szCs w:val="20"/>
          <w:lang w:val="it-IT"/>
        </w:rPr>
        <w:t>:</w:t>
      </w:r>
    </w:p>
    <w:p w:rsidR="00BE08FD" w:rsidRPr="00032B4A" w:rsidRDefault="00BE08FD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032B4A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032B4A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 xml:space="preserve">La </w:t>
      </w:r>
      <w:r w:rsidR="00032B4A">
        <w:rPr>
          <w:rFonts w:asciiTheme="minorBidi" w:hAnsiTheme="minorBidi"/>
          <w:sz w:val="20"/>
          <w:szCs w:val="20"/>
          <w:lang w:val="it-IT"/>
        </w:rPr>
        <w:t>v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>ostra tessera</w:t>
      </w:r>
      <w:r w:rsidR="00032B4A">
        <w:rPr>
          <w:rFonts w:asciiTheme="minorBidi" w:hAnsiTheme="minorBidi"/>
          <w:sz w:val="20"/>
          <w:szCs w:val="20"/>
          <w:lang w:val="it-IT"/>
        </w:rPr>
        <w:t xml:space="preserve"> personale</w:t>
      </w:r>
      <w:r w:rsidR="00032B4A" w:rsidRPr="00032B4A">
        <w:rPr>
          <w:rFonts w:asciiTheme="minorBidi" w:hAnsiTheme="minorBidi"/>
          <w:sz w:val="20"/>
          <w:szCs w:val="20"/>
          <w:lang w:val="it-IT"/>
        </w:rPr>
        <w:t xml:space="preserve"> di partecipazione</w:t>
      </w:r>
      <w:r w:rsidR="00F8433E">
        <w:rPr>
          <w:rFonts w:asciiTheme="minorBidi" w:hAnsiTheme="minorBidi"/>
          <w:sz w:val="20"/>
          <w:szCs w:val="20"/>
          <w:lang w:val="it-IT"/>
        </w:rPr>
        <w:t>,</w:t>
      </w:r>
      <w:r w:rsidR="00032B4A">
        <w:rPr>
          <w:rFonts w:asciiTheme="minorBidi" w:hAnsiTheme="minorBidi"/>
          <w:sz w:val="20"/>
          <w:szCs w:val="20"/>
          <w:lang w:val="it-IT"/>
        </w:rPr>
        <w:t xml:space="preserve"> in plastica</w:t>
      </w:r>
    </w:p>
    <w:p w:rsidR="00AA2225" w:rsidRPr="005D143B" w:rsidRDefault="00032B4A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>
        <w:rPr>
          <w:rFonts w:asciiTheme="minorBidi" w:hAnsiTheme="minorBidi"/>
          <w:sz w:val="20"/>
          <w:szCs w:val="20"/>
          <w:lang w:val="it-IT"/>
        </w:rPr>
        <w:t xml:space="preserve">La tessera </w:t>
      </w:r>
      <w:r w:rsidR="00F8433E">
        <w:rPr>
          <w:rFonts w:asciiTheme="minorBidi" w:hAnsiTheme="minorBidi"/>
          <w:sz w:val="20"/>
          <w:szCs w:val="20"/>
          <w:lang w:val="it-IT"/>
        </w:rPr>
        <w:t>per</w:t>
      </w:r>
      <w:r>
        <w:rPr>
          <w:rFonts w:asciiTheme="minorBidi" w:hAnsiTheme="minorBidi"/>
          <w:sz w:val="20"/>
          <w:szCs w:val="20"/>
          <w:lang w:val="it-IT"/>
        </w:rPr>
        <w:t xml:space="preserve"> ogni membro iscritto che contiene i dati essenziali per facilitare il riconoscimento e i contatti</w:t>
      </w:r>
      <w:r w:rsidR="00AA2225" w:rsidRPr="00032B4A">
        <w:rPr>
          <w:rFonts w:asciiTheme="minorBidi" w:hAnsiTheme="minorBidi"/>
          <w:sz w:val="20"/>
          <w:szCs w:val="20"/>
          <w:lang w:val="it-IT"/>
        </w:rPr>
        <w:t xml:space="preserve">. </w:t>
      </w:r>
      <w:r w:rsidRPr="00F8433E">
        <w:rPr>
          <w:rFonts w:asciiTheme="minorBidi" w:hAnsiTheme="minorBidi"/>
          <w:sz w:val="20"/>
          <w:szCs w:val="20"/>
          <w:lang w:val="it-IT"/>
        </w:rPr>
        <w:t xml:space="preserve">Consigliamo di portarla sempre con voi. 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Se la </w:t>
      </w:r>
      <w:r w:rsidR="005D143B">
        <w:rPr>
          <w:rFonts w:asciiTheme="minorBidi" w:hAnsiTheme="minorBidi"/>
          <w:sz w:val="20"/>
          <w:szCs w:val="20"/>
          <w:lang w:val="it-IT"/>
        </w:rPr>
        <w:t>smarrite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o se va corretta, contattate la</w:t>
      </w:r>
      <w:r w:rsidR="00BE08FD" w:rsidRPr="005D143B">
        <w:rPr>
          <w:rFonts w:asciiTheme="minorBidi" w:hAnsiTheme="minorBidi"/>
          <w:sz w:val="20"/>
          <w:szCs w:val="20"/>
          <w:lang w:val="it-IT"/>
        </w:rPr>
        <w:t xml:space="preserve"> A</w:t>
      </w:r>
      <w:r w:rsidR="001F17CB" w:rsidRPr="005D143B">
        <w:rPr>
          <w:rFonts w:asciiTheme="minorBidi" w:hAnsiTheme="minorBidi"/>
          <w:sz w:val="20"/>
          <w:szCs w:val="20"/>
          <w:lang w:val="it-IT"/>
        </w:rPr>
        <w:t>WC</w:t>
      </w:r>
      <w:r w:rsidR="00AA2225" w:rsidRPr="005D143B">
        <w:rPr>
          <w:rFonts w:asciiTheme="minorBidi" w:hAnsiTheme="minorBidi"/>
          <w:sz w:val="20"/>
          <w:szCs w:val="20"/>
          <w:lang w:val="it-IT"/>
        </w:rPr>
        <w:t xml:space="preserve"> H</w:t>
      </w:r>
      <w:r w:rsidR="00BE08FD" w:rsidRPr="005D143B">
        <w:rPr>
          <w:rFonts w:asciiTheme="minorBidi" w:hAnsiTheme="minorBidi"/>
          <w:sz w:val="20"/>
          <w:szCs w:val="20"/>
          <w:lang w:val="it-IT"/>
        </w:rPr>
        <w:t>elpline</w:t>
      </w:r>
      <w:r w:rsidR="00AA2225" w:rsidRPr="005D143B">
        <w:rPr>
          <w:rFonts w:asciiTheme="minorBidi" w:hAnsiTheme="minorBidi"/>
          <w:sz w:val="20"/>
          <w:szCs w:val="20"/>
          <w:lang w:val="it-IT"/>
        </w:rPr>
        <w:t xml:space="preserve"> via email o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per</w:t>
      </w:r>
      <w:r w:rsidR="00AA2225" w:rsidRPr="005D143B">
        <w:rPr>
          <w:rFonts w:asciiTheme="minorBidi" w:hAnsiTheme="minorBidi"/>
          <w:sz w:val="20"/>
          <w:szCs w:val="20"/>
          <w:lang w:val="it-IT"/>
        </w:rPr>
        <w:t xml:space="preserve"> tele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fono, </w:t>
      </w:r>
      <w:r w:rsidR="00392147">
        <w:rPr>
          <w:rFonts w:asciiTheme="minorBidi" w:hAnsiTheme="minorBidi"/>
          <w:sz w:val="20"/>
          <w:szCs w:val="20"/>
          <w:lang w:val="it-IT"/>
        </w:rPr>
        <w:t>che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</w:t>
      </w:r>
      <w:r w:rsidR="005D143B">
        <w:rPr>
          <w:rFonts w:asciiTheme="minorBidi" w:hAnsiTheme="minorBidi"/>
          <w:sz w:val="20"/>
          <w:szCs w:val="20"/>
          <w:lang w:val="it-IT"/>
        </w:rPr>
        <w:t>vi invier</w:t>
      </w:r>
      <w:r w:rsidR="00392147">
        <w:rPr>
          <w:rFonts w:asciiTheme="minorBidi" w:hAnsiTheme="minorBidi"/>
          <w:sz w:val="20"/>
          <w:szCs w:val="20"/>
          <w:lang w:val="it-IT"/>
        </w:rPr>
        <w:t>à</w:t>
      </w:r>
      <w:r w:rsidR="005D143B">
        <w:rPr>
          <w:rFonts w:asciiTheme="minorBidi" w:hAnsiTheme="minorBidi"/>
          <w:sz w:val="20"/>
          <w:szCs w:val="20"/>
          <w:lang w:val="it-IT"/>
        </w:rPr>
        <w:t xml:space="preserve"> una nuova tessera.</w:t>
      </w:r>
    </w:p>
    <w:p w:rsidR="00AA2225" w:rsidRPr="005D143B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5D143B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5D143B" w:rsidRPr="005D143B">
        <w:rPr>
          <w:rFonts w:asciiTheme="minorBidi" w:hAnsiTheme="minorBidi"/>
          <w:sz w:val="20"/>
          <w:szCs w:val="20"/>
          <w:lang w:val="it-IT"/>
        </w:rPr>
        <w:t>Il certificate di assicurazione</w:t>
      </w:r>
      <w:r w:rsidR="005D143B">
        <w:rPr>
          <w:rFonts w:asciiTheme="minorBidi" w:hAnsiTheme="minorBidi"/>
          <w:sz w:val="20"/>
          <w:szCs w:val="20"/>
          <w:lang w:val="it-IT"/>
        </w:rPr>
        <w:t xml:space="preserve"> </w:t>
      </w:r>
    </w:p>
    <w:p w:rsidR="00AA2225" w:rsidRPr="005D143B" w:rsidRDefault="005D143B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5D143B">
        <w:rPr>
          <w:rFonts w:asciiTheme="minorBidi" w:hAnsiTheme="minorBidi"/>
          <w:sz w:val="20"/>
          <w:szCs w:val="20"/>
          <w:lang w:val="it-IT"/>
        </w:rPr>
        <w:t xml:space="preserve">Esso fornisce 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dati che riguardano 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voi e </w:t>
      </w:r>
      <w:r w:rsidR="004B7396">
        <w:rPr>
          <w:rFonts w:asciiTheme="minorBidi" w:hAnsiTheme="minorBidi"/>
          <w:sz w:val="20"/>
          <w:szCs w:val="20"/>
          <w:lang w:val="it-IT"/>
        </w:rPr>
        <w:t>i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vostri familiari (qualora vi fossero) con la data di in</w:t>
      </w:r>
      <w:r w:rsidR="002A0BB8">
        <w:rPr>
          <w:rFonts w:asciiTheme="minorBidi" w:hAnsiTheme="minorBidi"/>
          <w:sz w:val="20"/>
          <w:szCs w:val="20"/>
          <w:lang w:val="it-IT"/>
        </w:rPr>
        <w:t>i</w:t>
      </w:r>
      <w:r w:rsidRPr="005D143B">
        <w:rPr>
          <w:rFonts w:asciiTheme="minorBidi" w:hAnsiTheme="minorBidi"/>
          <w:sz w:val="20"/>
          <w:szCs w:val="20"/>
          <w:lang w:val="it-IT"/>
        </w:rPr>
        <w:t>zio copertura</w:t>
      </w:r>
      <w:r>
        <w:rPr>
          <w:rFonts w:asciiTheme="minorBidi" w:hAnsiTheme="minorBidi"/>
          <w:sz w:val="20"/>
          <w:szCs w:val="20"/>
          <w:lang w:val="it-IT"/>
        </w:rPr>
        <w:t xml:space="preserve"> (</w:t>
      </w:r>
      <w:r w:rsidR="004B7396">
        <w:rPr>
          <w:rFonts w:asciiTheme="minorBidi" w:hAnsiTheme="minorBidi"/>
          <w:sz w:val="20"/>
          <w:szCs w:val="20"/>
          <w:lang w:val="it-IT"/>
        </w:rPr>
        <w:t xml:space="preserve">e </w:t>
      </w:r>
      <w:r w:rsidR="00392147">
        <w:rPr>
          <w:rFonts w:asciiTheme="minorBidi" w:hAnsiTheme="minorBidi"/>
          <w:sz w:val="20"/>
          <w:szCs w:val="20"/>
          <w:lang w:val="it-IT"/>
        </w:rPr>
        <w:t xml:space="preserve">quella </w:t>
      </w:r>
      <w:r w:rsidR="004B7396">
        <w:rPr>
          <w:rFonts w:asciiTheme="minorBidi" w:hAnsiTheme="minorBidi"/>
          <w:sz w:val="20"/>
          <w:szCs w:val="20"/>
          <w:lang w:val="it-IT"/>
        </w:rPr>
        <w:t>di ciascun</w:t>
      </w:r>
      <w:r>
        <w:rPr>
          <w:rFonts w:asciiTheme="minorBidi" w:hAnsiTheme="minorBidi"/>
          <w:sz w:val="20"/>
          <w:szCs w:val="20"/>
          <w:lang w:val="it-IT"/>
        </w:rPr>
        <w:t xml:space="preserve"> familiar</w:t>
      </w:r>
      <w:r w:rsidR="004B7396">
        <w:rPr>
          <w:rFonts w:asciiTheme="minorBidi" w:hAnsiTheme="minorBidi"/>
          <w:sz w:val="20"/>
          <w:szCs w:val="20"/>
          <w:lang w:val="it-IT"/>
        </w:rPr>
        <w:t>e</w:t>
      </w:r>
      <w:r>
        <w:rPr>
          <w:rFonts w:asciiTheme="minorBidi" w:hAnsiTheme="minorBidi"/>
          <w:sz w:val="20"/>
          <w:szCs w:val="20"/>
          <w:lang w:val="it-IT"/>
        </w:rPr>
        <w:t xml:space="preserve">). </w:t>
      </w:r>
      <w:r w:rsidRPr="005D143B">
        <w:rPr>
          <w:rFonts w:asciiTheme="minorBidi" w:hAnsiTheme="minorBidi"/>
          <w:sz w:val="20"/>
          <w:szCs w:val="20"/>
          <w:lang w:val="it-IT"/>
        </w:rPr>
        <w:t>E importante verific</w:t>
      </w:r>
      <w:r w:rsidR="002A0BB8">
        <w:rPr>
          <w:rFonts w:asciiTheme="minorBidi" w:hAnsiTheme="minorBidi"/>
          <w:sz w:val="20"/>
          <w:szCs w:val="20"/>
          <w:lang w:val="it-IT"/>
        </w:rPr>
        <w:t>are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l</w:t>
      </w:r>
      <w:r w:rsidR="00392147">
        <w:rPr>
          <w:rFonts w:asciiTheme="minorBidi" w:hAnsiTheme="minorBidi"/>
          <w:sz w:val="20"/>
          <w:szCs w:val="20"/>
          <w:lang w:val="it-IT"/>
        </w:rPr>
        <w:t>i dati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che appa</w:t>
      </w:r>
      <w:r w:rsidR="00392147">
        <w:rPr>
          <w:rFonts w:asciiTheme="minorBidi" w:hAnsiTheme="minorBidi"/>
          <w:sz w:val="20"/>
          <w:szCs w:val="20"/>
          <w:lang w:val="it-IT"/>
        </w:rPr>
        <w:t>iono</w:t>
      </w:r>
      <w:r w:rsidRPr="005D143B">
        <w:rPr>
          <w:rFonts w:asciiTheme="minorBidi" w:hAnsiTheme="minorBidi"/>
          <w:sz w:val="20"/>
          <w:szCs w:val="20"/>
          <w:lang w:val="it-IT"/>
        </w:rPr>
        <w:t xml:space="preserve"> informando l’ufficio della sicurezza sociale se </w:t>
      </w:r>
      <w:r w:rsidR="00392147">
        <w:rPr>
          <w:rFonts w:asciiTheme="minorBidi" w:hAnsiTheme="minorBidi"/>
          <w:sz w:val="20"/>
          <w:szCs w:val="20"/>
          <w:lang w:val="it-IT"/>
        </w:rPr>
        <w:t>vanno corretti</w:t>
      </w:r>
      <w:r>
        <w:rPr>
          <w:rFonts w:asciiTheme="minorBidi" w:hAnsiTheme="minorBidi"/>
          <w:sz w:val="20"/>
          <w:szCs w:val="20"/>
          <w:lang w:val="it-IT"/>
        </w:rPr>
        <w:t>.</w:t>
      </w:r>
    </w:p>
    <w:p w:rsidR="005D143B" w:rsidRPr="00F8433E" w:rsidRDefault="005D143B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AA2225" w:rsidRPr="00F8433E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F8433E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2A0BB8">
        <w:rPr>
          <w:rFonts w:asciiTheme="minorBidi" w:hAnsiTheme="minorBidi"/>
          <w:sz w:val="20"/>
          <w:szCs w:val="20"/>
          <w:lang w:val="it-IT"/>
        </w:rPr>
        <w:t>Elenco</w:t>
      </w:r>
      <w:r w:rsidR="005D143B" w:rsidRPr="00F8433E">
        <w:rPr>
          <w:rFonts w:asciiTheme="minorBidi" w:hAnsiTheme="minorBidi"/>
          <w:sz w:val="20"/>
          <w:szCs w:val="20"/>
          <w:lang w:val="it-IT"/>
        </w:rPr>
        <w:t xml:space="preserve"> delle prestazioni</w:t>
      </w:r>
    </w:p>
    <w:p w:rsidR="00AA2225" w:rsidRPr="00F8433E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F8433E">
        <w:rPr>
          <w:rFonts w:asciiTheme="minorBidi" w:hAnsiTheme="minorBidi"/>
          <w:sz w:val="20"/>
          <w:szCs w:val="20"/>
          <w:lang w:val="it-IT"/>
        </w:rPr>
        <w:t xml:space="preserve"> </w:t>
      </w:r>
    </w:p>
    <w:p w:rsidR="00972BB0" w:rsidRPr="00972BB0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972BB0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972BB0" w:rsidRPr="00972BB0">
        <w:rPr>
          <w:rFonts w:asciiTheme="minorBidi" w:hAnsiTheme="minorBidi"/>
          <w:sz w:val="20"/>
          <w:szCs w:val="20"/>
          <w:lang w:val="it-IT"/>
        </w:rPr>
        <w:t>Guida alle prestazioni</w:t>
      </w:r>
      <w:r w:rsidR="00BE08FD" w:rsidRPr="00972BB0">
        <w:rPr>
          <w:rFonts w:asciiTheme="minorBidi" w:hAnsiTheme="minorBidi"/>
          <w:sz w:val="20"/>
          <w:szCs w:val="20"/>
          <w:lang w:val="it-IT"/>
        </w:rPr>
        <w:t xml:space="preserve"> </w:t>
      </w:r>
      <w:r w:rsidR="00972BB0" w:rsidRPr="00972BB0">
        <w:rPr>
          <w:rFonts w:asciiTheme="minorBidi" w:hAnsiTheme="minorBidi"/>
          <w:sz w:val="20"/>
          <w:szCs w:val="20"/>
          <w:lang w:val="it-IT"/>
        </w:rPr>
        <w:t>–</w:t>
      </w:r>
      <w:r w:rsidR="00BE08FD" w:rsidRPr="00972BB0">
        <w:rPr>
          <w:rFonts w:asciiTheme="minorBidi" w:hAnsiTheme="minorBidi"/>
          <w:sz w:val="20"/>
          <w:szCs w:val="20"/>
          <w:lang w:val="it-IT"/>
        </w:rPr>
        <w:t xml:space="preserve"> </w:t>
      </w:r>
    </w:p>
    <w:p w:rsidR="00AA2225" w:rsidRDefault="00972BB0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972BB0">
        <w:rPr>
          <w:rFonts w:asciiTheme="minorBidi" w:hAnsiTheme="minorBidi"/>
          <w:sz w:val="20"/>
          <w:szCs w:val="20"/>
          <w:lang w:val="it-IT"/>
        </w:rPr>
        <w:t>La guida indica le prestazioni e le regole dei piani medici.</w:t>
      </w:r>
      <w:r w:rsidR="002A0BB8">
        <w:rPr>
          <w:rFonts w:asciiTheme="minorBidi" w:hAnsiTheme="minorBidi"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sz w:val="20"/>
          <w:szCs w:val="20"/>
          <w:lang w:val="it-IT"/>
        </w:rPr>
        <w:t xml:space="preserve">Si segnala che il paragrafo 7 a pagina </w:t>
      </w:r>
      <w:r w:rsidR="00AA2225" w:rsidRPr="00972BB0">
        <w:rPr>
          <w:rFonts w:asciiTheme="minorBidi" w:hAnsiTheme="minorBidi"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sz w:val="20"/>
          <w:szCs w:val="20"/>
          <w:lang w:val="it-IT"/>
        </w:rPr>
        <w:t>… stiamo aspettando alcuni chiarimenti.</w:t>
      </w:r>
      <w:r w:rsidR="00847D65" w:rsidRPr="00972BB0">
        <w:rPr>
          <w:rFonts w:asciiTheme="minorBidi" w:hAnsiTheme="minorBidi"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sz w:val="20"/>
          <w:szCs w:val="20"/>
          <w:lang w:val="it-IT"/>
        </w:rPr>
        <w:t>La guida va letta assieme all</w:t>
      </w:r>
      <w:r w:rsidR="002A0BB8">
        <w:rPr>
          <w:rFonts w:asciiTheme="minorBidi" w:hAnsiTheme="minorBidi"/>
          <w:sz w:val="20"/>
          <w:szCs w:val="20"/>
          <w:lang w:val="it-IT"/>
        </w:rPr>
        <w:t>’elenco</w:t>
      </w:r>
      <w:r>
        <w:rPr>
          <w:rFonts w:asciiTheme="minorBidi" w:hAnsiTheme="minorBidi"/>
          <w:sz w:val="20"/>
          <w:szCs w:val="20"/>
          <w:lang w:val="it-IT"/>
        </w:rPr>
        <w:t xml:space="preserve"> delle prestazioni.</w:t>
      </w:r>
    </w:p>
    <w:p w:rsidR="00972BB0" w:rsidRPr="00F8433E" w:rsidRDefault="00972BB0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AA2225" w:rsidRPr="00972BB0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972BB0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972BB0" w:rsidRPr="00972BB0">
        <w:rPr>
          <w:rFonts w:asciiTheme="minorBidi" w:hAnsiTheme="minorBidi"/>
          <w:sz w:val="20"/>
          <w:szCs w:val="20"/>
          <w:lang w:val="it-IT"/>
        </w:rPr>
        <w:t>Modulo per le domande di rimbor</w:t>
      </w:r>
      <w:r w:rsidR="00972BB0">
        <w:rPr>
          <w:rFonts w:asciiTheme="minorBidi" w:hAnsiTheme="minorBidi"/>
          <w:sz w:val="20"/>
          <w:szCs w:val="20"/>
          <w:lang w:val="it-IT"/>
        </w:rPr>
        <w:t>s</w:t>
      </w:r>
      <w:r w:rsidR="00972BB0" w:rsidRPr="00972BB0">
        <w:rPr>
          <w:rFonts w:asciiTheme="minorBidi" w:hAnsiTheme="minorBidi"/>
          <w:sz w:val="20"/>
          <w:szCs w:val="20"/>
          <w:lang w:val="it-IT"/>
        </w:rPr>
        <w:t>o</w:t>
      </w:r>
    </w:p>
    <w:p w:rsidR="00AA2225" w:rsidRDefault="00972BB0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972BB0">
        <w:rPr>
          <w:rFonts w:asciiTheme="minorBidi" w:hAnsiTheme="minorBidi"/>
          <w:sz w:val="20"/>
          <w:szCs w:val="20"/>
          <w:lang w:val="it-IT"/>
        </w:rPr>
        <w:t xml:space="preserve">Tale modulo va compilato e spedito a AWC con le ricette, ricevute e scontrini di cassa relative. </w:t>
      </w:r>
      <w:r>
        <w:rPr>
          <w:rFonts w:asciiTheme="minorBidi" w:hAnsiTheme="minorBidi"/>
          <w:sz w:val="20"/>
          <w:szCs w:val="20"/>
          <w:lang w:val="it-IT"/>
        </w:rPr>
        <w:t xml:space="preserve">Rimborsi per spese senza ricovero o spese dentistiche possono essere inoltrate </w:t>
      </w:r>
      <w:r w:rsidR="00AA2225" w:rsidRPr="00972BB0">
        <w:rPr>
          <w:rFonts w:asciiTheme="minorBidi" w:hAnsiTheme="minorBidi"/>
          <w:sz w:val="20"/>
          <w:szCs w:val="20"/>
          <w:lang w:val="it-IT"/>
        </w:rPr>
        <w:t xml:space="preserve">via </w:t>
      </w:r>
      <w:r w:rsidR="00BE08FD" w:rsidRPr="00972BB0">
        <w:rPr>
          <w:rFonts w:asciiTheme="minorBidi" w:hAnsiTheme="minorBidi"/>
          <w:sz w:val="20"/>
          <w:szCs w:val="20"/>
          <w:lang w:val="it-IT"/>
        </w:rPr>
        <w:t xml:space="preserve">Allianz’s </w:t>
      </w:r>
      <w:r w:rsidR="00AA2225" w:rsidRPr="00972BB0">
        <w:rPr>
          <w:rFonts w:asciiTheme="minorBidi" w:hAnsiTheme="minorBidi"/>
          <w:sz w:val="20"/>
          <w:szCs w:val="20"/>
          <w:lang w:val="it-IT"/>
        </w:rPr>
        <w:t>MyHealth app.</w:t>
      </w:r>
    </w:p>
    <w:p w:rsidR="002A0BB8" w:rsidRPr="00972BB0" w:rsidRDefault="002A0BB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</w:p>
    <w:p w:rsidR="00972BB0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972BB0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972BB0" w:rsidRPr="00972BB0">
        <w:rPr>
          <w:rFonts w:asciiTheme="minorBidi" w:hAnsiTheme="minorBidi"/>
          <w:sz w:val="20"/>
          <w:szCs w:val="20"/>
          <w:lang w:val="it-IT"/>
        </w:rPr>
        <w:t>Modulo per stime di ricoveri ospedalieri</w:t>
      </w:r>
    </w:p>
    <w:p w:rsidR="00AA2225" w:rsidRPr="0024675E" w:rsidRDefault="0024675E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it-IT"/>
        </w:rPr>
      </w:pPr>
      <w:r w:rsidRPr="0024675E">
        <w:rPr>
          <w:rFonts w:asciiTheme="minorBidi" w:hAnsiTheme="minorBidi"/>
          <w:sz w:val="20"/>
          <w:szCs w:val="20"/>
          <w:lang w:val="it-IT"/>
        </w:rPr>
        <w:t xml:space="preserve">Tale modulo va compilato in ogni parte e inviato prima di </w:t>
      </w:r>
      <w:r w:rsidR="002A0BB8">
        <w:rPr>
          <w:rFonts w:asciiTheme="minorBidi" w:hAnsiTheme="minorBidi"/>
          <w:sz w:val="20"/>
          <w:szCs w:val="20"/>
          <w:lang w:val="it-IT"/>
        </w:rPr>
        <w:t>un</w:t>
      </w:r>
      <w:r w:rsidRPr="0024675E">
        <w:rPr>
          <w:rFonts w:asciiTheme="minorBidi" w:hAnsiTheme="minorBidi"/>
          <w:sz w:val="20"/>
          <w:szCs w:val="20"/>
          <w:lang w:val="it-IT"/>
        </w:rPr>
        <w:t xml:space="preserve"> ricovero programmato o per qualsiasi cura dal costo elevato.</w:t>
      </w:r>
    </w:p>
    <w:p w:rsidR="00AA2225" w:rsidRPr="0024675E" w:rsidRDefault="00AA2225" w:rsidP="00AA2225">
      <w:pPr>
        <w:rPr>
          <w:rFonts w:asciiTheme="minorBidi" w:hAnsiTheme="minorBidi"/>
          <w:sz w:val="20"/>
          <w:szCs w:val="20"/>
          <w:lang w:val="it-IT"/>
        </w:rPr>
      </w:pPr>
      <w:r w:rsidRPr="0024675E">
        <w:rPr>
          <w:rFonts w:asciiTheme="minorBidi" w:hAnsiTheme="minorBidi"/>
          <w:sz w:val="20"/>
          <w:szCs w:val="20"/>
          <w:lang w:val="it-IT"/>
        </w:rPr>
        <w:t xml:space="preserve">• </w:t>
      </w:r>
      <w:r w:rsidR="0024675E" w:rsidRPr="0024675E">
        <w:rPr>
          <w:rFonts w:asciiTheme="minorBidi" w:hAnsiTheme="minorBidi"/>
          <w:sz w:val="20"/>
          <w:szCs w:val="20"/>
          <w:lang w:val="it-IT"/>
        </w:rPr>
        <w:t>Il vostro</w:t>
      </w:r>
      <w:r w:rsidRPr="0024675E">
        <w:rPr>
          <w:rFonts w:asciiTheme="minorBidi" w:hAnsiTheme="minorBidi"/>
          <w:sz w:val="20"/>
          <w:szCs w:val="20"/>
          <w:lang w:val="it-IT"/>
        </w:rPr>
        <w:t xml:space="preserve"> Username </w:t>
      </w:r>
      <w:r w:rsidR="0024675E" w:rsidRPr="0024675E">
        <w:rPr>
          <w:rFonts w:asciiTheme="minorBidi" w:hAnsiTheme="minorBidi"/>
          <w:sz w:val="20"/>
          <w:szCs w:val="20"/>
          <w:lang w:val="it-IT"/>
        </w:rPr>
        <w:t>e</w:t>
      </w:r>
      <w:r w:rsidRPr="0024675E">
        <w:rPr>
          <w:rFonts w:asciiTheme="minorBidi" w:hAnsiTheme="minorBidi"/>
          <w:sz w:val="20"/>
          <w:szCs w:val="20"/>
          <w:lang w:val="it-IT"/>
        </w:rPr>
        <w:t xml:space="preserve"> Password</w:t>
      </w:r>
      <w:r w:rsidR="0024675E" w:rsidRPr="0024675E">
        <w:rPr>
          <w:rFonts w:asciiTheme="minorBidi" w:hAnsiTheme="minorBidi"/>
          <w:sz w:val="20"/>
          <w:szCs w:val="20"/>
          <w:lang w:val="it-IT"/>
        </w:rPr>
        <w:t xml:space="preserve"> per operazioni via internet</w:t>
      </w:r>
      <w:r w:rsidR="0024675E">
        <w:rPr>
          <w:rFonts w:asciiTheme="minorBidi" w:hAnsiTheme="minorBidi"/>
          <w:sz w:val="20"/>
          <w:szCs w:val="20"/>
          <w:lang w:val="it-IT"/>
        </w:rPr>
        <w:t>.</w:t>
      </w:r>
    </w:p>
    <w:p w:rsidR="00BE08FD" w:rsidRPr="00834FBE" w:rsidRDefault="0024675E" w:rsidP="00AA2225">
      <w:pPr>
        <w:rPr>
          <w:rFonts w:asciiTheme="minorBidi" w:hAnsiTheme="minorBidi"/>
          <w:sz w:val="20"/>
          <w:szCs w:val="20"/>
          <w:lang w:val="it-IT"/>
        </w:rPr>
      </w:pPr>
      <w:r w:rsidRPr="00834FBE">
        <w:rPr>
          <w:rFonts w:asciiTheme="minorBidi" w:hAnsiTheme="minorBidi"/>
          <w:sz w:val="20"/>
          <w:szCs w:val="20"/>
          <w:lang w:val="it-IT"/>
        </w:rPr>
        <w:t xml:space="preserve">Se </w:t>
      </w:r>
      <w:r w:rsidR="00834FBE" w:rsidRPr="00834FBE">
        <w:rPr>
          <w:rFonts w:asciiTheme="minorBidi" w:hAnsiTheme="minorBidi"/>
          <w:sz w:val="20"/>
          <w:szCs w:val="20"/>
          <w:lang w:val="it-IT"/>
        </w:rPr>
        <w:t xml:space="preserve">vi sono altri punti da chiarire </w:t>
      </w:r>
      <w:r w:rsidR="00834FBE">
        <w:rPr>
          <w:rFonts w:asciiTheme="minorBidi" w:hAnsiTheme="minorBidi"/>
          <w:sz w:val="20"/>
          <w:szCs w:val="20"/>
          <w:lang w:val="it-IT"/>
        </w:rPr>
        <w:t>sul</w:t>
      </w:r>
      <w:r w:rsidR="00392147">
        <w:rPr>
          <w:rFonts w:asciiTheme="minorBidi" w:hAnsiTheme="minorBidi"/>
          <w:sz w:val="20"/>
          <w:szCs w:val="20"/>
          <w:lang w:val="it-IT"/>
        </w:rPr>
        <w:t xml:space="preserve"> passaggio</w:t>
      </w:r>
      <w:r w:rsidR="00834FBE" w:rsidRPr="00834FBE">
        <w:rPr>
          <w:rFonts w:asciiTheme="minorBidi" w:hAnsiTheme="minorBidi"/>
          <w:sz w:val="20"/>
          <w:szCs w:val="20"/>
          <w:lang w:val="it-IT"/>
        </w:rPr>
        <w:t xml:space="preserve"> dalla Vanbreda alla AWC</w:t>
      </w:r>
      <w:r w:rsidR="000B121E">
        <w:rPr>
          <w:rFonts w:asciiTheme="minorBidi" w:hAnsiTheme="minorBidi"/>
          <w:sz w:val="20"/>
          <w:szCs w:val="20"/>
          <w:lang w:val="it-IT"/>
        </w:rPr>
        <w:t>,</w:t>
      </w:r>
      <w:r w:rsidR="00834FBE" w:rsidRPr="00834FBE">
        <w:rPr>
          <w:rFonts w:asciiTheme="minorBidi" w:hAnsiTheme="minorBidi"/>
          <w:sz w:val="20"/>
          <w:szCs w:val="20"/>
          <w:lang w:val="it-IT"/>
        </w:rPr>
        <w:t xml:space="preserve"> rivolgetevi in primo luogo a</w:t>
      </w:r>
      <w:r w:rsidR="00B97E09" w:rsidRPr="00834FBE">
        <w:rPr>
          <w:rFonts w:cs="Times New Roman"/>
          <w:sz w:val="20"/>
          <w:szCs w:val="20"/>
          <w:lang w:val="it-IT"/>
        </w:rPr>
        <w:t> </w:t>
      </w:r>
      <w:hyperlink r:id="rId7" w:history="1">
        <w:r w:rsidR="00B97E09" w:rsidRPr="00834FBE">
          <w:rPr>
            <w:rFonts w:cs="Times New Roman"/>
            <w:color w:val="6B006D"/>
            <w:sz w:val="20"/>
            <w:szCs w:val="20"/>
            <w:u w:val="single" w:color="6B006D"/>
            <w:lang w:val="it-IT"/>
          </w:rPr>
          <w:t>Social-Security@fao.org</w:t>
        </w:r>
      </w:hyperlink>
      <w:r w:rsidR="00B97E09" w:rsidRPr="00834FBE">
        <w:rPr>
          <w:rFonts w:ascii="Helvetica" w:hAnsi="Helvetica" w:cs="Helvetica"/>
          <w:sz w:val="20"/>
          <w:szCs w:val="20"/>
          <w:lang w:val="it-IT"/>
        </w:rPr>
        <w:t xml:space="preserve"> . </w:t>
      </w:r>
      <w:r w:rsidR="00834FBE">
        <w:rPr>
          <w:rFonts w:ascii="Helvetica" w:hAnsi="Helvetica" w:cs="Helvetica"/>
          <w:sz w:val="20"/>
          <w:szCs w:val="20"/>
          <w:lang w:val="it-IT"/>
        </w:rPr>
        <w:t xml:space="preserve">Se i problemi dovessero </w:t>
      </w:r>
      <w:r w:rsidR="000B121E">
        <w:rPr>
          <w:rFonts w:ascii="Helvetica" w:hAnsi="Helvetica" w:cs="Helvetica"/>
          <w:sz w:val="20"/>
          <w:szCs w:val="20"/>
          <w:lang w:val="it-IT"/>
        </w:rPr>
        <w:t>persistere</w:t>
      </w:r>
      <w:r w:rsidR="00834FBE">
        <w:rPr>
          <w:rFonts w:ascii="Helvetica" w:hAnsi="Helvetica" w:cs="Helvetica"/>
          <w:sz w:val="20"/>
          <w:szCs w:val="20"/>
          <w:lang w:val="it-IT"/>
        </w:rPr>
        <w:t xml:space="preserve"> potete contattar</w:t>
      </w:r>
      <w:r w:rsidR="000B121E">
        <w:rPr>
          <w:rFonts w:ascii="Helvetica" w:hAnsi="Helvetica" w:cs="Helvetica"/>
          <w:sz w:val="20"/>
          <w:szCs w:val="20"/>
          <w:lang w:val="it-IT"/>
        </w:rPr>
        <w:t xml:space="preserve">ci </w:t>
      </w:r>
      <w:r w:rsidR="002A0BB8">
        <w:rPr>
          <w:rFonts w:ascii="Helvetica" w:hAnsi="Helvetica" w:cs="Helvetica"/>
          <w:sz w:val="20"/>
          <w:szCs w:val="20"/>
          <w:lang w:val="it-IT"/>
        </w:rPr>
        <w:t>al</w:t>
      </w:r>
      <w:r w:rsidR="000B121E">
        <w:rPr>
          <w:rFonts w:ascii="Helvetica" w:hAnsi="Helvetica" w:cs="Helvetica"/>
          <w:sz w:val="20"/>
          <w:szCs w:val="20"/>
          <w:lang w:val="it-IT"/>
        </w:rPr>
        <w:t>la FAO</w:t>
      </w:r>
      <w:r w:rsidR="002A0BB8">
        <w:rPr>
          <w:rFonts w:ascii="Helvetica" w:hAnsi="Helvetica" w:cs="Helvetica"/>
          <w:sz w:val="20"/>
          <w:szCs w:val="20"/>
          <w:lang w:val="it-IT"/>
        </w:rPr>
        <w:t>,</w:t>
      </w:r>
      <w:r w:rsidR="000B121E">
        <w:rPr>
          <w:rFonts w:ascii="Helvetica" w:hAnsi="Helvetica" w:cs="Helvetica"/>
          <w:sz w:val="20"/>
          <w:szCs w:val="20"/>
          <w:lang w:val="it-IT"/>
        </w:rPr>
        <w:t xml:space="preserve"> stanza E05.</w:t>
      </w:r>
    </w:p>
    <w:p w:rsidR="00754B7D" w:rsidRPr="00834FBE" w:rsidRDefault="00834FBE" w:rsidP="00754B7D">
      <w:pPr>
        <w:rPr>
          <w:rFonts w:asciiTheme="minorBidi" w:hAnsiTheme="minorBidi"/>
          <w:sz w:val="20"/>
          <w:szCs w:val="20"/>
          <w:lang w:val="it-IT"/>
        </w:rPr>
      </w:pPr>
      <w:r>
        <w:rPr>
          <w:rFonts w:asciiTheme="minorBidi" w:hAnsiTheme="minorBidi"/>
          <w:sz w:val="20"/>
          <w:szCs w:val="20"/>
          <w:lang w:val="it-IT"/>
        </w:rPr>
        <w:t xml:space="preserve">Alleghiamo la circolare amministrativa della </w:t>
      </w:r>
      <w:r w:rsidR="00754B7D" w:rsidRPr="00834FBE">
        <w:rPr>
          <w:rFonts w:asciiTheme="minorBidi" w:hAnsiTheme="minorBidi"/>
          <w:sz w:val="20"/>
          <w:szCs w:val="20"/>
          <w:lang w:val="it-IT"/>
        </w:rPr>
        <w:t>FAO</w:t>
      </w:r>
      <w:r>
        <w:rPr>
          <w:rFonts w:asciiTheme="minorBidi" w:hAnsiTheme="minorBidi"/>
          <w:sz w:val="20"/>
          <w:szCs w:val="20"/>
          <w:lang w:val="it-IT"/>
        </w:rPr>
        <w:t xml:space="preserve"> (in inglese) c</w:t>
      </w:r>
      <w:r w:rsidR="00950FCB">
        <w:rPr>
          <w:rFonts w:asciiTheme="minorBidi" w:hAnsiTheme="minorBidi"/>
          <w:sz w:val="20"/>
          <w:szCs w:val="20"/>
          <w:lang w:val="it-IT"/>
        </w:rPr>
        <w:t>on l’importo dei</w:t>
      </w:r>
      <w:r w:rsidRPr="00834FBE">
        <w:rPr>
          <w:rFonts w:asciiTheme="minorBidi" w:hAnsiTheme="minorBidi"/>
          <w:sz w:val="20"/>
          <w:szCs w:val="20"/>
          <w:lang w:val="it-IT"/>
        </w:rPr>
        <w:t xml:space="preserve"> contributi</w:t>
      </w:r>
      <w:r w:rsidR="00754B7D" w:rsidRPr="00834FBE">
        <w:rPr>
          <w:rFonts w:asciiTheme="minorBidi" w:hAnsiTheme="minorBidi"/>
          <w:sz w:val="20"/>
          <w:szCs w:val="20"/>
          <w:lang w:val="it-IT"/>
        </w:rPr>
        <w:t xml:space="preserve"> BMIP</w:t>
      </w:r>
      <w:r w:rsidR="00392147">
        <w:rPr>
          <w:rFonts w:asciiTheme="minorBidi" w:hAnsiTheme="minorBidi"/>
          <w:sz w:val="20"/>
          <w:szCs w:val="20"/>
          <w:lang w:val="it-IT"/>
        </w:rPr>
        <w:t xml:space="preserve"> e </w:t>
      </w:r>
      <w:r w:rsidR="00754B7D" w:rsidRPr="00834FBE">
        <w:rPr>
          <w:rFonts w:asciiTheme="minorBidi" w:hAnsiTheme="minorBidi"/>
          <w:sz w:val="20"/>
          <w:szCs w:val="20"/>
          <w:lang w:val="it-IT"/>
        </w:rPr>
        <w:t>MMBP</w:t>
      </w:r>
      <w:r w:rsidR="000B121E">
        <w:rPr>
          <w:rFonts w:asciiTheme="minorBidi" w:hAnsiTheme="minorBidi"/>
          <w:sz w:val="20"/>
          <w:szCs w:val="20"/>
          <w:lang w:val="it-IT"/>
        </w:rPr>
        <w:t xml:space="preserve"> (ridotti)</w:t>
      </w:r>
      <w:r w:rsidR="00F633AE" w:rsidRPr="00834FBE">
        <w:rPr>
          <w:rFonts w:asciiTheme="minorBidi" w:hAnsiTheme="minorBidi"/>
          <w:sz w:val="20"/>
          <w:szCs w:val="20"/>
          <w:lang w:val="it-IT"/>
        </w:rPr>
        <w:t xml:space="preserve"> </w:t>
      </w:r>
      <w:r>
        <w:rPr>
          <w:rFonts w:asciiTheme="minorBidi" w:hAnsiTheme="minorBidi"/>
          <w:sz w:val="20"/>
          <w:szCs w:val="20"/>
          <w:lang w:val="it-IT"/>
        </w:rPr>
        <w:t xml:space="preserve">dal 1° gennaio </w:t>
      </w:r>
      <w:r w:rsidR="00754B7D" w:rsidRPr="00834FBE">
        <w:rPr>
          <w:rFonts w:asciiTheme="minorBidi" w:hAnsiTheme="minorBidi"/>
          <w:sz w:val="20"/>
          <w:szCs w:val="20"/>
          <w:lang w:val="it-IT"/>
        </w:rPr>
        <w:t xml:space="preserve"> 2015</w:t>
      </w:r>
      <w:r w:rsidR="00F633AE" w:rsidRPr="00834FBE">
        <w:rPr>
          <w:rFonts w:asciiTheme="minorBidi" w:hAnsiTheme="minorBidi"/>
          <w:sz w:val="20"/>
          <w:szCs w:val="20"/>
          <w:lang w:val="it-IT"/>
        </w:rPr>
        <w:t xml:space="preserve">. </w:t>
      </w:r>
      <w:r>
        <w:rPr>
          <w:rFonts w:asciiTheme="minorBidi" w:hAnsiTheme="minorBidi"/>
          <w:sz w:val="20"/>
          <w:szCs w:val="20"/>
          <w:lang w:val="it-IT"/>
        </w:rPr>
        <w:t xml:space="preserve">Le regole </w:t>
      </w:r>
      <w:r w:rsidR="00950FCB">
        <w:rPr>
          <w:rFonts w:asciiTheme="minorBidi" w:hAnsiTheme="minorBidi"/>
          <w:sz w:val="20"/>
          <w:szCs w:val="20"/>
          <w:lang w:val="it-IT"/>
        </w:rPr>
        <w:t>sul tetto all’importo</w:t>
      </w:r>
      <w:r>
        <w:rPr>
          <w:rFonts w:asciiTheme="minorBidi" w:hAnsiTheme="minorBidi"/>
          <w:sz w:val="20"/>
          <w:szCs w:val="20"/>
          <w:lang w:val="it-IT"/>
        </w:rPr>
        <w:t xml:space="preserve"> dei contributi sono rimaste invariate.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750"/>
        <w:gridCol w:w="876"/>
        <w:gridCol w:w="874"/>
        <w:gridCol w:w="1750"/>
        <w:gridCol w:w="1752"/>
      </w:tblGrid>
      <w:tr w:rsidR="001F17CB" w:rsidRPr="00424434">
        <w:trPr>
          <w:trHeight w:val="323"/>
        </w:trPr>
        <w:tc>
          <w:tcPr>
            <w:tcW w:w="4376" w:type="dxa"/>
            <w:gridSpan w:val="3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6" w:type="dxa"/>
            <w:gridSpan w:val="3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CB" w:rsidRPr="00424434" w:rsidTr="001F17CB">
        <w:trPr>
          <w:trHeight w:val="93"/>
        </w:trPr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2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1F17CB" w:rsidRPr="00834FBE" w:rsidRDefault="001F17C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17CB" w:rsidRPr="00834FBE" w:rsidRDefault="001F17CB" w:rsidP="00754B7D">
      <w:pPr>
        <w:rPr>
          <w:rFonts w:asciiTheme="minorBidi" w:hAnsiTheme="minorBidi"/>
          <w:sz w:val="20"/>
          <w:szCs w:val="20"/>
          <w:lang w:val="it-IT"/>
        </w:rPr>
      </w:pPr>
    </w:p>
    <w:p w:rsidR="00754B7D" w:rsidRDefault="00754B7D" w:rsidP="00754B7D">
      <w:pPr>
        <w:rPr>
          <w:rFonts w:asciiTheme="minorBidi" w:hAnsiTheme="minorBidi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03CDFB9" wp14:editId="2A5F7814">
            <wp:extent cx="5074920" cy="61493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4920" cy="614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20"/>
          <w:szCs w:val="20"/>
        </w:rPr>
        <w:t xml:space="preserve"> </w:t>
      </w:r>
    </w:p>
    <w:p w:rsidR="00754B7D" w:rsidRPr="00B97E09" w:rsidRDefault="00754B7D" w:rsidP="00AA2225">
      <w:pPr>
        <w:rPr>
          <w:rFonts w:asciiTheme="minorBidi" w:hAnsiTheme="minorBidi"/>
          <w:sz w:val="20"/>
          <w:szCs w:val="20"/>
        </w:rPr>
      </w:pPr>
    </w:p>
    <w:sectPr w:rsidR="00754B7D" w:rsidRPr="00B97E09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64314"/>
    <w:multiLevelType w:val="hybridMultilevel"/>
    <w:tmpl w:val="2A6A8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25"/>
    <w:rsid w:val="000207BE"/>
    <w:rsid w:val="00032B4A"/>
    <w:rsid w:val="000B121E"/>
    <w:rsid w:val="000D121F"/>
    <w:rsid w:val="000F5E4E"/>
    <w:rsid w:val="00131234"/>
    <w:rsid w:val="00183CC9"/>
    <w:rsid w:val="001A74B5"/>
    <w:rsid w:val="001E759F"/>
    <w:rsid w:val="001F17CB"/>
    <w:rsid w:val="0022317E"/>
    <w:rsid w:val="0024675E"/>
    <w:rsid w:val="002A0BB8"/>
    <w:rsid w:val="00322079"/>
    <w:rsid w:val="00392147"/>
    <w:rsid w:val="003D394D"/>
    <w:rsid w:val="00424434"/>
    <w:rsid w:val="004B7396"/>
    <w:rsid w:val="004D1CAD"/>
    <w:rsid w:val="00546562"/>
    <w:rsid w:val="005A1D8A"/>
    <w:rsid w:val="005C23DD"/>
    <w:rsid w:val="005D143B"/>
    <w:rsid w:val="005E0F11"/>
    <w:rsid w:val="0062707B"/>
    <w:rsid w:val="00754B7D"/>
    <w:rsid w:val="007C5CEC"/>
    <w:rsid w:val="00834FBE"/>
    <w:rsid w:val="00847D65"/>
    <w:rsid w:val="008E63D5"/>
    <w:rsid w:val="00950FCB"/>
    <w:rsid w:val="00972BB0"/>
    <w:rsid w:val="00975E9C"/>
    <w:rsid w:val="009A4ECB"/>
    <w:rsid w:val="009C087B"/>
    <w:rsid w:val="00A11807"/>
    <w:rsid w:val="00AA2225"/>
    <w:rsid w:val="00B97E09"/>
    <w:rsid w:val="00BE08FD"/>
    <w:rsid w:val="00C8352A"/>
    <w:rsid w:val="00EF71FD"/>
    <w:rsid w:val="00F633AE"/>
    <w:rsid w:val="00F818C8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75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7D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1F1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75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7D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1F1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Social-Security@fa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B0ABF-5CA1-4A94-9A24-259A8F08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Seidler, Edward (AGS)</dc:creator>
  <cp:lastModifiedBy>Certelli, AnnaMaria</cp:lastModifiedBy>
  <cp:revision>2</cp:revision>
  <cp:lastPrinted>2015-01-12T07:38:00Z</cp:lastPrinted>
  <dcterms:created xsi:type="dcterms:W3CDTF">2015-01-16T11:04:00Z</dcterms:created>
  <dcterms:modified xsi:type="dcterms:W3CDTF">2015-01-16T11:04:00Z</dcterms:modified>
</cp:coreProperties>
</file>