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750" w:rsidRPr="004610D5" w:rsidRDefault="009D4750" w:rsidP="009D4750">
      <w:pPr>
        <w:jc w:val="center"/>
        <w:rPr>
          <w:rFonts w:ascii="Calibri" w:eastAsia="Times New Roman" w:hAnsi="Calibri" w:cs="Times New Roman"/>
          <w:b/>
          <w:sz w:val="22"/>
          <w:lang w:eastAsia="en-GB"/>
        </w:rPr>
      </w:pPr>
      <w:r w:rsidRPr="004610D5">
        <w:rPr>
          <w:rFonts w:asciiTheme="minorHAnsi" w:hAnsiTheme="minorHAnsi"/>
          <w:b/>
        </w:rPr>
        <w:t xml:space="preserve">Food and Agriculture Organization (FAO) Technical Cooperation Programme </w:t>
      </w:r>
      <w:r w:rsidR="00441FEC">
        <w:rPr>
          <w:rFonts w:asciiTheme="minorHAnsi" w:hAnsiTheme="minorHAnsi"/>
          <w:b/>
        </w:rPr>
        <w:t xml:space="preserve">(TCP) </w:t>
      </w:r>
      <w:r w:rsidRPr="004610D5">
        <w:rPr>
          <w:rFonts w:asciiTheme="minorHAnsi" w:hAnsiTheme="minorHAnsi"/>
          <w:b/>
        </w:rPr>
        <w:t xml:space="preserve">Project: </w:t>
      </w:r>
      <w:r w:rsidRPr="001C517F">
        <w:rPr>
          <w:rFonts w:asciiTheme="minorHAnsi" w:hAnsiTheme="minorHAnsi"/>
          <w:b/>
          <w:i/>
        </w:rPr>
        <w:t>TCP/</w:t>
      </w:r>
      <w:r w:rsidR="00441FEC" w:rsidRPr="001C517F">
        <w:rPr>
          <w:rFonts w:asciiTheme="minorHAnsi" w:hAnsiTheme="minorHAnsi"/>
          <w:b/>
          <w:i/>
        </w:rPr>
        <w:t>STK/3501</w:t>
      </w:r>
      <w:r w:rsidR="004610D5" w:rsidRPr="001C517F">
        <w:rPr>
          <w:rFonts w:asciiTheme="minorHAnsi" w:hAnsiTheme="minorHAnsi"/>
          <w:b/>
          <w:i/>
        </w:rPr>
        <w:t xml:space="preserve"> - </w:t>
      </w:r>
      <w:r w:rsidR="00441FEC" w:rsidRPr="001C517F">
        <w:rPr>
          <w:rFonts w:asciiTheme="minorHAnsi" w:hAnsiTheme="minorHAnsi"/>
          <w:b/>
          <w:i/>
        </w:rPr>
        <w:t xml:space="preserve">Technical assistance to promote agricultural diversification towards the reduction of the importation/import bill of selected crops – onions, and </w:t>
      </w:r>
      <w:proofErr w:type="spellStart"/>
      <w:r w:rsidR="00441FEC" w:rsidRPr="001C517F">
        <w:rPr>
          <w:rFonts w:asciiTheme="minorHAnsi" w:hAnsiTheme="minorHAnsi"/>
          <w:b/>
          <w:i/>
        </w:rPr>
        <w:t>cole</w:t>
      </w:r>
      <w:proofErr w:type="spellEnd"/>
      <w:r w:rsidR="00441FEC" w:rsidRPr="001C517F">
        <w:rPr>
          <w:rFonts w:asciiTheme="minorHAnsi" w:hAnsiTheme="minorHAnsi"/>
          <w:b/>
          <w:i/>
        </w:rPr>
        <w:t xml:space="preserve"> crops</w:t>
      </w:r>
    </w:p>
    <w:p w:rsidR="009D4750" w:rsidRPr="003156A2" w:rsidRDefault="003156A2" w:rsidP="003156A2">
      <w:pPr>
        <w:widowControl w:val="0"/>
        <w:tabs>
          <w:tab w:val="left" w:pos="405"/>
        </w:tabs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b/>
          <w:szCs w:val="24"/>
          <w:lang w:eastAsia="en-GB"/>
        </w:rPr>
      </w:pPr>
      <w:r>
        <w:rPr>
          <w:rFonts w:ascii="Calibri" w:eastAsia="Times New Roman" w:hAnsi="Calibri" w:cs="Times New Roman"/>
          <w:b/>
          <w:szCs w:val="24"/>
          <w:lang w:eastAsia="en-GB"/>
        </w:rPr>
        <w:t xml:space="preserve">CALL FOR EXPRESSION OF INTEREST </w:t>
      </w:r>
      <w:r w:rsidR="00441FEC">
        <w:rPr>
          <w:rFonts w:ascii="Calibri" w:eastAsia="Times New Roman" w:hAnsi="Calibri" w:cs="Times New Roman"/>
          <w:b/>
          <w:szCs w:val="24"/>
          <w:lang w:eastAsia="en-GB"/>
        </w:rPr>
        <w:t>–</w:t>
      </w:r>
      <w:r>
        <w:rPr>
          <w:rFonts w:ascii="Calibri" w:eastAsia="Times New Roman" w:hAnsi="Calibri" w:cs="Times New Roman"/>
          <w:b/>
          <w:szCs w:val="24"/>
          <w:lang w:eastAsia="en-GB"/>
        </w:rPr>
        <w:t xml:space="preserve"> </w:t>
      </w:r>
      <w:r w:rsidR="003D27BA">
        <w:rPr>
          <w:rFonts w:ascii="Calibri" w:eastAsia="Times New Roman" w:hAnsi="Calibri" w:cs="Times New Roman"/>
          <w:b/>
          <w:szCs w:val="24"/>
          <w:lang w:eastAsia="en-GB"/>
        </w:rPr>
        <w:t>Farmer Field School Master Trainer</w:t>
      </w:r>
    </w:p>
    <w:p w:rsidR="003156A2" w:rsidRDefault="003156A2" w:rsidP="009D4750">
      <w:pPr>
        <w:widowControl w:val="0"/>
        <w:tabs>
          <w:tab w:val="left" w:pos="405"/>
        </w:tabs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/>
          <w:sz w:val="22"/>
          <w:lang w:eastAsia="en-GB"/>
        </w:rPr>
      </w:pPr>
    </w:p>
    <w:p w:rsidR="009D4750" w:rsidRDefault="009D4750" w:rsidP="009D4750">
      <w:pPr>
        <w:widowControl w:val="0"/>
        <w:tabs>
          <w:tab w:val="left" w:pos="405"/>
        </w:tabs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/>
          <w:sz w:val="22"/>
          <w:lang w:eastAsia="en-GB"/>
        </w:rPr>
      </w:pPr>
      <w:r>
        <w:rPr>
          <w:rFonts w:ascii="Calibri" w:eastAsia="Times New Roman" w:hAnsi="Calibri" w:cs="Times New Roman"/>
          <w:b/>
          <w:sz w:val="22"/>
          <w:lang w:eastAsia="en-GB"/>
        </w:rPr>
        <w:t>Background</w:t>
      </w:r>
    </w:p>
    <w:p w:rsidR="00441FEC" w:rsidRPr="003D27BA" w:rsidRDefault="00761059" w:rsidP="003D27BA">
      <w:pPr>
        <w:widowControl w:val="0"/>
        <w:adjustRightInd w:val="0"/>
        <w:spacing w:after="0" w:line="240" w:lineRule="auto"/>
        <w:ind w:firstLine="720"/>
        <w:jc w:val="both"/>
        <w:textAlignment w:val="baseline"/>
        <w:rPr>
          <w:rFonts w:asciiTheme="minorHAnsi" w:eastAsia="Times New Roman" w:hAnsiTheme="minorHAnsi" w:cs="Arial"/>
          <w:sz w:val="22"/>
          <w:lang w:eastAsia="en-GB"/>
        </w:rPr>
      </w:pPr>
      <w:r w:rsidRPr="003D27BA">
        <w:rPr>
          <w:rFonts w:asciiTheme="minorHAnsi" w:eastAsia="Times New Roman" w:hAnsiTheme="minorHAnsi" w:cs="Arial"/>
          <w:sz w:val="22"/>
          <w:lang w:eastAsia="en-GB"/>
        </w:rPr>
        <w:t>The e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>ver-increasing prices for imported food, caused by rising energy prices and lower</w:t>
      </w:r>
      <w:r w:rsidR="009135DF" w:rsidRPr="003D27BA">
        <w:rPr>
          <w:rFonts w:asciiTheme="minorHAnsi" w:eastAsia="Times New Roman" w:hAnsiTheme="minorHAnsi" w:cs="Arial"/>
          <w:sz w:val="22"/>
          <w:lang w:eastAsia="en-GB"/>
        </w:rPr>
        <w:t xml:space="preserve"> global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 xml:space="preserve"> </w:t>
      </w:r>
      <w:r w:rsidR="009135DF" w:rsidRPr="003D27BA">
        <w:rPr>
          <w:rFonts w:asciiTheme="minorHAnsi" w:eastAsia="Times New Roman" w:hAnsiTheme="minorHAnsi" w:cs="Arial"/>
          <w:sz w:val="22"/>
          <w:lang w:eastAsia="en-GB"/>
        </w:rPr>
        <w:t xml:space="preserve">production levels </w:t>
      </w:r>
      <w:r w:rsidR="003D27BA" w:rsidRPr="003D27BA">
        <w:rPr>
          <w:rFonts w:asciiTheme="minorHAnsi" w:eastAsia="Times New Roman" w:hAnsiTheme="minorHAnsi" w:cs="Arial"/>
          <w:sz w:val="22"/>
          <w:lang w:eastAsia="en-GB"/>
        </w:rPr>
        <w:t>are</w:t>
      </w:r>
      <w:r w:rsidR="00424FB9" w:rsidRPr="003D27BA">
        <w:rPr>
          <w:rFonts w:asciiTheme="minorHAnsi" w:eastAsia="Times New Roman" w:hAnsiTheme="minorHAnsi" w:cs="Arial"/>
          <w:sz w:val="22"/>
          <w:lang w:eastAsia="en-GB"/>
        </w:rPr>
        <w:t xml:space="preserve"> a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 xml:space="preserve"> major </w:t>
      </w:r>
      <w:r w:rsidR="003D27BA" w:rsidRPr="003D27BA">
        <w:rPr>
          <w:rFonts w:asciiTheme="minorHAnsi" w:eastAsia="Times New Roman" w:hAnsiTheme="minorHAnsi" w:cs="Arial"/>
          <w:sz w:val="22"/>
          <w:lang w:eastAsia="en-GB"/>
        </w:rPr>
        <w:t>food-</w:t>
      </w:r>
      <w:r w:rsidR="00424FB9" w:rsidRPr="003D27BA">
        <w:rPr>
          <w:rFonts w:asciiTheme="minorHAnsi" w:eastAsia="Times New Roman" w:hAnsiTheme="minorHAnsi" w:cs="Arial"/>
          <w:sz w:val="22"/>
          <w:lang w:eastAsia="en-GB"/>
        </w:rPr>
        <w:t>security concern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 xml:space="preserve"> </w:t>
      </w:r>
      <w:r w:rsidR="003D27BA" w:rsidRPr="003D27BA">
        <w:rPr>
          <w:rFonts w:asciiTheme="minorHAnsi" w:eastAsia="Times New Roman" w:hAnsiTheme="minorHAnsi" w:cs="Arial"/>
          <w:sz w:val="22"/>
          <w:lang w:eastAsia="en-GB"/>
        </w:rPr>
        <w:t>for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 xml:space="preserve"> St. Kitts and Nevis </w:t>
      </w:r>
      <w:r w:rsidR="003D27BA" w:rsidRPr="003D27BA">
        <w:rPr>
          <w:rFonts w:asciiTheme="minorHAnsi" w:eastAsia="Times New Roman" w:hAnsiTheme="minorHAnsi" w:cs="Arial"/>
          <w:sz w:val="22"/>
          <w:lang w:eastAsia="en-GB"/>
        </w:rPr>
        <w:t>(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>classified as a Net-Food Importing Developing Coun</w:t>
      </w:r>
      <w:r w:rsidR="003D27BA" w:rsidRPr="003D27BA">
        <w:rPr>
          <w:rFonts w:asciiTheme="minorHAnsi" w:eastAsia="Times New Roman" w:hAnsiTheme="minorHAnsi" w:cs="Arial"/>
          <w:sz w:val="22"/>
          <w:lang w:eastAsia="en-GB"/>
        </w:rPr>
        <w:t>try</w:t>
      </w:r>
      <w:r w:rsidR="00424FB9" w:rsidRPr="003D27BA">
        <w:rPr>
          <w:rFonts w:asciiTheme="minorHAnsi" w:eastAsia="Times New Roman" w:hAnsiTheme="minorHAnsi" w:cs="Arial"/>
          <w:sz w:val="22"/>
          <w:lang w:eastAsia="en-GB"/>
        </w:rPr>
        <w:t>). T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>he Government of St. Kitts and Nevis</w:t>
      </w:r>
      <w:r w:rsidR="00424FB9" w:rsidRPr="003D27BA">
        <w:rPr>
          <w:rFonts w:asciiTheme="minorHAnsi" w:eastAsia="Times New Roman" w:hAnsiTheme="minorHAnsi" w:cs="Arial"/>
          <w:sz w:val="22"/>
          <w:lang w:eastAsia="en-GB"/>
        </w:rPr>
        <w:t>,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 xml:space="preserve"> in its Agriculture Development Strategy </w:t>
      </w:r>
      <w:r w:rsidR="003D27BA" w:rsidRPr="003D27BA">
        <w:rPr>
          <w:rFonts w:asciiTheme="minorHAnsi" w:eastAsia="Times New Roman" w:hAnsiTheme="minorHAnsi" w:cs="Arial"/>
          <w:sz w:val="22"/>
          <w:lang w:eastAsia="en-GB"/>
        </w:rPr>
        <w:t>(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>2006-2011</w:t>
      </w:r>
      <w:r w:rsidR="003D27BA" w:rsidRPr="003D27BA">
        <w:rPr>
          <w:rFonts w:asciiTheme="minorHAnsi" w:eastAsia="Times New Roman" w:hAnsiTheme="minorHAnsi" w:cs="Arial"/>
          <w:sz w:val="22"/>
          <w:lang w:eastAsia="en-GB"/>
        </w:rPr>
        <w:t>),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 xml:space="preserve"> introduced ‘Operation Food Security’ with the aim of e</w:t>
      </w:r>
      <w:r w:rsidR="009135DF" w:rsidRPr="003D27BA">
        <w:rPr>
          <w:rFonts w:asciiTheme="minorHAnsi" w:eastAsia="Times New Roman" w:hAnsiTheme="minorHAnsi" w:cs="Arial"/>
          <w:sz w:val="22"/>
          <w:lang w:eastAsia="en-GB"/>
        </w:rPr>
        <w:t>xpanding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 xml:space="preserve"> domestic production and encourag</w:t>
      </w:r>
      <w:r w:rsidR="009135DF" w:rsidRPr="003D27BA">
        <w:rPr>
          <w:rFonts w:asciiTheme="minorHAnsi" w:eastAsia="Times New Roman" w:hAnsiTheme="minorHAnsi" w:cs="Arial"/>
          <w:sz w:val="22"/>
          <w:lang w:eastAsia="en-GB"/>
        </w:rPr>
        <w:t>ing higher</w:t>
      </w:r>
      <w:r w:rsidR="00424FB9" w:rsidRPr="003D27BA">
        <w:rPr>
          <w:rFonts w:asciiTheme="minorHAnsi" w:eastAsia="Times New Roman" w:hAnsiTheme="minorHAnsi" w:cs="Arial"/>
          <w:sz w:val="22"/>
          <w:lang w:eastAsia="en-GB"/>
        </w:rPr>
        <w:t xml:space="preserve"> consumption of local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 xml:space="preserve"> products. </w:t>
      </w:r>
      <w:r w:rsidR="00122670" w:rsidRPr="003D27BA">
        <w:rPr>
          <w:rFonts w:asciiTheme="minorHAnsi" w:eastAsia="Times New Roman" w:hAnsiTheme="minorHAnsi" w:cs="Arial"/>
          <w:sz w:val="22"/>
          <w:lang w:eastAsia="en-GB"/>
        </w:rPr>
        <w:t xml:space="preserve">In addition, </w:t>
      </w:r>
      <w:r w:rsidR="00424FB9" w:rsidRPr="003D27BA">
        <w:rPr>
          <w:rFonts w:asciiTheme="minorHAnsi" w:eastAsia="Times New Roman" w:hAnsiTheme="minorHAnsi" w:cs="Arial"/>
          <w:sz w:val="22"/>
          <w:lang w:eastAsia="en-GB"/>
        </w:rPr>
        <w:t>t</w:t>
      </w:r>
      <w:r w:rsidR="00122670" w:rsidRPr="003D27BA">
        <w:rPr>
          <w:rFonts w:asciiTheme="minorHAnsi" w:eastAsia="Times New Roman" w:hAnsiTheme="minorHAnsi" w:cs="Arial"/>
          <w:sz w:val="22"/>
          <w:lang w:eastAsia="en-GB"/>
        </w:rPr>
        <w:t>he Government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 xml:space="preserve"> sought the assistance of the Food and Agriculture Organization (FAO) to support the promotion of agricultural diversification and value chain development</w:t>
      </w:r>
      <w:r w:rsidR="00122670" w:rsidRPr="003D27BA">
        <w:rPr>
          <w:rFonts w:asciiTheme="minorHAnsi" w:eastAsia="Times New Roman" w:hAnsiTheme="minorHAnsi" w:cs="Arial"/>
          <w:sz w:val="22"/>
          <w:lang w:eastAsia="en-GB"/>
        </w:rPr>
        <w:t xml:space="preserve"> of two</w:t>
      </w:r>
      <w:r w:rsidR="003D27BA" w:rsidRPr="003D27BA">
        <w:rPr>
          <w:rFonts w:asciiTheme="minorHAnsi" w:eastAsia="Times New Roman" w:hAnsiTheme="minorHAnsi" w:cs="Arial"/>
          <w:sz w:val="22"/>
          <w:lang w:eastAsia="en-GB"/>
        </w:rPr>
        <w:t xml:space="preserve"> key</w:t>
      </w:r>
      <w:r w:rsidR="00122670" w:rsidRPr="003D27BA">
        <w:rPr>
          <w:rFonts w:asciiTheme="minorHAnsi" w:eastAsia="Times New Roman" w:hAnsiTheme="minorHAnsi" w:cs="Arial"/>
          <w:sz w:val="22"/>
          <w:lang w:eastAsia="en-GB"/>
        </w:rPr>
        <w:t xml:space="preserve"> crops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 xml:space="preserve"> </w:t>
      </w:r>
      <w:r w:rsidR="00122670" w:rsidRPr="003D27BA">
        <w:rPr>
          <w:rFonts w:asciiTheme="minorHAnsi" w:eastAsia="Times New Roman" w:hAnsiTheme="minorHAnsi" w:cs="Arial"/>
          <w:sz w:val="22"/>
          <w:lang w:eastAsia="en-GB"/>
        </w:rPr>
        <w:t>in order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 xml:space="preserve"> to increase</w:t>
      </w:r>
      <w:r w:rsidR="00122670" w:rsidRPr="003D27BA">
        <w:rPr>
          <w:rFonts w:asciiTheme="minorHAnsi" w:eastAsia="Times New Roman" w:hAnsiTheme="minorHAnsi" w:cs="Arial"/>
          <w:sz w:val="22"/>
          <w:lang w:eastAsia="en-GB"/>
        </w:rPr>
        <w:t xml:space="preserve"> their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 xml:space="preserve"> production and supp</w:t>
      </w:r>
      <w:r w:rsidR="00122670" w:rsidRPr="003D27BA">
        <w:rPr>
          <w:rFonts w:asciiTheme="minorHAnsi" w:eastAsia="Times New Roman" w:hAnsiTheme="minorHAnsi" w:cs="Arial"/>
          <w:sz w:val="22"/>
          <w:lang w:eastAsia="en-GB"/>
        </w:rPr>
        <w:t>ort import substitution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>.</w:t>
      </w:r>
      <w:r w:rsidR="00424FB9" w:rsidRPr="003D27BA">
        <w:rPr>
          <w:rFonts w:asciiTheme="minorHAnsi" w:eastAsia="Times New Roman" w:hAnsiTheme="minorHAnsi" w:cs="Arial"/>
          <w:sz w:val="22"/>
          <w:lang w:eastAsia="en-GB"/>
        </w:rPr>
        <w:t xml:space="preserve"> The project </w:t>
      </w:r>
      <w:r w:rsidR="00424FB9" w:rsidRPr="003D27BA">
        <w:rPr>
          <w:rFonts w:asciiTheme="minorHAnsi" w:eastAsia="Times New Roman" w:hAnsiTheme="minorHAnsi" w:cs="Arial"/>
          <w:i/>
          <w:sz w:val="22"/>
          <w:lang w:eastAsia="en-GB"/>
        </w:rPr>
        <w:t xml:space="preserve">TCP/STK/3501 - Technical assistance to promote agricultural diversification towards the reduction of the importation/import bill of selected crops – onions, and </w:t>
      </w:r>
      <w:proofErr w:type="spellStart"/>
      <w:r w:rsidR="00424FB9" w:rsidRPr="003D27BA">
        <w:rPr>
          <w:rFonts w:asciiTheme="minorHAnsi" w:eastAsia="Times New Roman" w:hAnsiTheme="minorHAnsi" w:cs="Arial"/>
          <w:i/>
          <w:sz w:val="22"/>
          <w:lang w:eastAsia="en-GB"/>
        </w:rPr>
        <w:t>cole</w:t>
      </w:r>
      <w:proofErr w:type="spellEnd"/>
      <w:r w:rsidR="00424FB9" w:rsidRPr="003D27BA">
        <w:rPr>
          <w:rFonts w:asciiTheme="minorHAnsi" w:eastAsia="Times New Roman" w:hAnsiTheme="minorHAnsi" w:cs="Arial"/>
          <w:i/>
          <w:sz w:val="22"/>
          <w:lang w:eastAsia="en-GB"/>
        </w:rPr>
        <w:t xml:space="preserve"> crops</w:t>
      </w:r>
      <w:r w:rsidR="00424FB9" w:rsidRPr="003D27BA">
        <w:rPr>
          <w:rFonts w:asciiTheme="minorHAnsi" w:eastAsia="Times New Roman" w:hAnsiTheme="minorHAnsi" w:cs="Arial"/>
          <w:sz w:val="22"/>
          <w:lang w:eastAsia="en-GB"/>
        </w:rPr>
        <w:t xml:space="preserve"> has been formulated in response to this request. The project was approved in November 2014 and implementation is to begin shortly.</w:t>
      </w:r>
    </w:p>
    <w:p w:rsidR="00424FB9" w:rsidRPr="003D27BA" w:rsidRDefault="00424FB9" w:rsidP="003D27BA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Arial"/>
          <w:sz w:val="22"/>
          <w:lang w:eastAsia="en-GB"/>
        </w:rPr>
      </w:pPr>
    </w:p>
    <w:p w:rsidR="001C517F" w:rsidRDefault="008F1816" w:rsidP="003D27BA">
      <w:pPr>
        <w:widowControl w:val="0"/>
        <w:adjustRightInd w:val="0"/>
        <w:spacing w:after="0" w:line="240" w:lineRule="auto"/>
        <w:ind w:firstLine="720"/>
        <w:jc w:val="both"/>
        <w:textAlignment w:val="baseline"/>
        <w:rPr>
          <w:rFonts w:asciiTheme="minorHAnsi" w:eastAsia="Times New Roman" w:hAnsiTheme="minorHAnsi" w:cs="Arial"/>
          <w:sz w:val="22"/>
          <w:lang w:eastAsia="en-GB"/>
        </w:rPr>
      </w:pPr>
      <w:r w:rsidRPr="003D27BA">
        <w:rPr>
          <w:rFonts w:asciiTheme="minorHAnsi" w:eastAsia="Times New Roman" w:hAnsiTheme="minorHAnsi" w:cs="Arial"/>
          <w:sz w:val="22"/>
          <w:lang w:eastAsia="en-GB"/>
        </w:rPr>
        <w:t xml:space="preserve">A </w:t>
      </w:r>
      <w:r w:rsidR="003D27BA" w:rsidRPr="003D27BA">
        <w:rPr>
          <w:rFonts w:asciiTheme="minorHAnsi" w:eastAsia="Times New Roman" w:hAnsiTheme="minorHAnsi" w:cs="Arial"/>
          <w:b/>
          <w:sz w:val="22"/>
          <w:lang w:eastAsia="en-GB"/>
        </w:rPr>
        <w:t xml:space="preserve">Farmer Field School (FFS) Master Trainer </w:t>
      </w:r>
      <w:r w:rsidRPr="003D27BA">
        <w:rPr>
          <w:rFonts w:asciiTheme="minorHAnsi" w:eastAsia="Times New Roman" w:hAnsiTheme="minorHAnsi" w:cs="Arial"/>
          <w:sz w:val="22"/>
          <w:lang w:eastAsia="en-GB"/>
        </w:rPr>
        <w:t>is to be recruited</w:t>
      </w:r>
      <w:r w:rsidR="00711591" w:rsidRPr="003D27BA">
        <w:rPr>
          <w:rFonts w:asciiTheme="minorHAnsi" w:eastAsia="Times New Roman" w:hAnsiTheme="minorHAnsi" w:cs="Arial"/>
          <w:sz w:val="22"/>
          <w:lang w:eastAsia="en-GB"/>
        </w:rPr>
        <w:t xml:space="preserve"> to support the execution</w:t>
      </w:r>
      <w:r w:rsidR="003D27BA" w:rsidRPr="003D27BA">
        <w:rPr>
          <w:rFonts w:asciiTheme="minorHAnsi" w:eastAsia="Times New Roman" w:hAnsiTheme="minorHAnsi" w:cs="Arial"/>
          <w:sz w:val="22"/>
          <w:lang w:eastAsia="en-GB"/>
        </w:rPr>
        <w:t xml:space="preserve"> of tw</w:t>
      </w:r>
      <w:r w:rsidR="001C517F">
        <w:rPr>
          <w:rFonts w:asciiTheme="minorHAnsi" w:eastAsia="Times New Roman" w:hAnsiTheme="minorHAnsi" w:cs="Arial"/>
          <w:sz w:val="22"/>
          <w:lang w:eastAsia="en-GB"/>
        </w:rPr>
        <w:t xml:space="preserve">o key components of the project </w:t>
      </w:r>
    </w:p>
    <w:p w:rsidR="001C517F" w:rsidRDefault="001C517F" w:rsidP="003D27BA">
      <w:pPr>
        <w:widowControl w:val="0"/>
        <w:adjustRightInd w:val="0"/>
        <w:spacing w:after="0" w:line="240" w:lineRule="auto"/>
        <w:ind w:firstLine="720"/>
        <w:jc w:val="both"/>
        <w:textAlignment w:val="baseline"/>
        <w:rPr>
          <w:rFonts w:asciiTheme="minorHAnsi" w:eastAsia="Times New Roman" w:hAnsiTheme="minorHAnsi" w:cs="Arial"/>
          <w:sz w:val="22"/>
          <w:lang w:eastAsia="en-GB"/>
        </w:rPr>
      </w:pPr>
    </w:p>
    <w:p w:rsidR="00DD5663" w:rsidRPr="001C517F" w:rsidRDefault="001C517F" w:rsidP="001C517F">
      <w:pPr>
        <w:widowControl w:val="0"/>
        <w:adjustRightInd w:val="0"/>
        <w:spacing w:after="0" w:line="240" w:lineRule="auto"/>
        <w:ind w:firstLine="720"/>
        <w:jc w:val="both"/>
        <w:textAlignment w:val="baseline"/>
        <w:rPr>
          <w:rFonts w:asciiTheme="minorHAnsi" w:hAnsiTheme="minorHAnsi"/>
          <w:sz w:val="22"/>
        </w:rPr>
      </w:pPr>
      <w:r>
        <w:rPr>
          <w:rFonts w:asciiTheme="minorHAnsi" w:eastAsia="Times New Roman" w:hAnsiTheme="minorHAnsi" w:cs="Arial"/>
          <w:sz w:val="22"/>
          <w:lang w:eastAsia="en-GB"/>
        </w:rPr>
        <w:t>An Expression of Interest (</w:t>
      </w:r>
      <w:proofErr w:type="spellStart"/>
      <w:r>
        <w:rPr>
          <w:rFonts w:asciiTheme="minorHAnsi" w:eastAsia="Times New Roman" w:hAnsiTheme="minorHAnsi" w:cs="Arial"/>
          <w:sz w:val="22"/>
          <w:lang w:eastAsia="en-GB"/>
        </w:rPr>
        <w:t>EoI</w:t>
      </w:r>
      <w:proofErr w:type="spellEnd"/>
      <w:r>
        <w:rPr>
          <w:rFonts w:asciiTheme="minorHAnsi" w:eastAsia="Times New Roman" w:hAnsiTheme="minorHAnsi" w:cs="Arial"/>
          <w:sz w:val="22"/>
          <w:lang w:eastAsia="en-GB"/>
        </w:rPr>
        <w:t xml:space="preserve">) is invited from suitable candidates. The </w:t>
      </w:r>
      <w:proofErr w:type="spellStart"/>
      <w:r>
        <w:rPr>
          <w:rFonts w:asciiTheme="minorHAnsi" w:eastAsia="Times New Roman" w:hAnsiTheme="minorHAnsi" w:cs="Arial"/>
          <w:sz w:val="22"/>
          <w:lang w:eastAsia="en-GB"/>
        </w:rPr>
        <w:t>EoI</w:t>
      </w:r>
      <w:proofErr w:type="spellEnd"/>
      <w:r w:rsidR="00DD5663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 should include a covering letter, detailed </w:t>
      </w:r>
      <w:r w:rsidR="00DD5663" w:rsidRPr="003D27BA">
        <w:rPr>
          <w:rFonts w:asciiTheme="minorHAnsi" w:eastAsia="Times New Roman" w:hAnsiTheme="minorHAnsi" w:cs="Times New Roman"/>
          <w:i/>
          <w:sz w:val="22"/>
          <w:lang w:eastAsia="en-GB"/>
        </w:rPr>
        <w:t>Curriculum Vitae</w:t>
      </w:r>
      <w:r w:rsidR="003D27BA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 </w:t>
      </w:r>
      <w:r w:rsidR="00DD5663" w:rsidRPr="003D27BA">
        <w:rPr>
          <w:rFonts w:asciiTheme="minorHAnsi" w:eastAsia="Times New Roman" w:hAnsiTheme="minorHAnsi" w:cs="Times New Roman"/>
          <w:sz w:val="22"/>
          <w:lang w:eastAsia="en-GB"/>
        </w:rPr>
        <w:t>with names and contact information for at least two References and any other information that will assist with the evaluation process.</w:t>
      </w:r>
    </w:p>
    <w:p w:rsidR="00DD5663" w:rsidRPr="003D27BA" w:rsidRDefault="00DD5663" w:rsidP="003D27BA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</w:p>
    <w:p w:rsidR="00DD5663" w:rsidRPr="003D27BA" w:rsidRDefault="008F1816" w:rsidP="003D27BA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  <w:r w:rsidRPr="003D27BA">
        <w:rPr>
          <w:rFonts w:asciiTheme="minorHAnsi" w:eastAsia="Times New Roman" w:hAnsiTheme="minorHAnsi" w:cs="Times New Roman"/>
          <w:sz w:val="22"/>
          <w:lang w:eastAsia="en-GB"/>
        </w:rPr>
        <w:tab/>
      </w:r>
      <w:r w:rsidR="00DD5663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The </w:t>
      </w:r>
      <w:proofErr w:type="spellStart"/>
      <w:r w:rsidR="00383342" w:rsidRPr="003D27BA">
        <w:rPr>
          <w:rFonts w:asciiTheme="minorHAnsi" w:eastAsia="Times New Roman" w:hAnsiTheme="minorHAnsi" w:cs="Times New Roman"/>
          <w:sz w:val="22"/>
          <w:lang w:eastAsia="en-GB"/>
        </w:rPr>
        <w:t>EoI</w:t>
      </w:r>
      <w:proofErr w:type="spellEnd"/>
      <w:r w:rsidR="00DD5663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 documentation</w:t>
      </w:r>
      <w:r w:rsidR="00891FDA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 should be sent</w:t>
      </w:r>
      <w:r w:rsidR="00711591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 via email to</w:t>
      </w:r>
      <w:r w:rsidR="00891FDA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 </w:t>
      </w:r>
      <w:hyperlink r:id="rId9" w:history="1">
        <w:r w:rsidR="00364EB5" w:rsidRPr="003D27BA">
          <w:rPr>
            <w:rStyle w:val="Hyperlink"/>
            <w:rFonts w:asciiTheme="minorHAnsi" w:eastAsia="Times New Roman" w:hAnsiTheme="minorHAnsi" w:cs="Times New Roman"/>
            <w:sz w:val="22"/>
            <w:lang w:eastAsia="en-GB"/>
          </w:rPr>
          <w:t>ruth.elcock@fao.org</w:t>
        </w:r>
      </w:hyperlink>
      <w:r w:rsidR="00364EB5" w:rsidRPr="003D27BA">
        <w:rPr>
          <w:rFonts w:asciiTheme="minorHAnsi" w:eastAsia="Times New Roman" w:hAnsiTheme="minorHAnsi" w:cs="Times New Roman"/>
          <w:sz w:val="22"/>
          <w:lang w:eastAsia="en-GB"/>
        </w:rPr>
        <w:t>, copied to</w:t>
      </w:r>
      <w:r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 </w:t>
      </w:r>
      <w:hyperlink r:id="rId10" w:history="1">
        <w:r w:rsidRPr="003D27BA">
          <w:rPr>
            <w:rStyle w:val="Hyperlink"/>
            <w:rFonts w:asciiTheme="minorHAnsi" w:eastAsia="Times New Roman" w:hAnsiTheme="minorHAnsi" w:cs="Times New Roman"/>
            <w:sz w:val="22"/>
            <w:lang w:eastAsia="en-GB"/>
          </w:rPr>
          <w:t>kittitianposse@hotmail.com</w:t>
        </w:r>
      </w:hyperlink>
      <w:r w:rsidR="00711591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, on or before the deadline of </w:t>
      </w:r>
      <w:r w:rsidR="001C517F">
        <w:rPr>
          <w:rFonts w:asciiTheme="minorHAnsi" w:eastAsia="Times New Roman" w:hAnsiTheme="minorHAnsi" w:cs="Times New Roman"/>
          <w:b/>
          <w:sz w:val="22"/>
          <w:lang w:eastAsia="en-GB"/>
        </w:rPr>
        <w:t xml:space="preserve">Friday </w:t>
      </w:r>
      <w:r w:rsidR="00A65E3A">
        <w:rPr>
          <w:rFonts w:asciiTheme="minorHAnsi" w:eastAsia="Times New Roman" w:hAnsiTheme="minorHAnsi" w:cs="Times New Roman"/>
          <w:b/>
          <w:sz w:val="22"/>
          <w:lang w:eastAsia="en-GB"/>
        </w:rPr>
        <w:t>27</w:t>
      </w:r>
      <w:bookmarkStart w:id="0" w:name="_GoBack"/>
      <w:bookmarkEnd w:id="0"/>
      <w:r w:rsidR="00711591" w:rsidRPr="003D27BA">
        <w:rPr>
          <w:rFonts w:asciiTheme="minorHAnsi" w:eastAsia="Times New Roman" w:hAnsiTheme="minorHAnsi" w:cs="Times New Roman"/>
          <w:b/>
          <w:sz w:val="22"/>
          <w:lang w:eastAsia="en-GB"/>
        </w:rPr>
        <w:t xml:space="preserve"> February 2015, </w:t>
      </w:r>
      <w:r w:rsidR="00711591" w:rsidRPr="003D27BA">
        <w:rPr>
          <w:rFonts w:asciiTheme="minorHAnsi" w:eastAsia="Times New Roman" w:hAnsiTheme="minorHAnsi" w:cs="Times New Roman"/>
          <w:sz w:val="22"/>
          <w:lang w:eastAsia="en-GB"/>
        </w:rPr>
        <w:t>with the subject line ‘</w:t>
      </w:r>
      <w:r w:rsidR="00711591" w:rsidRPr="003D27BA">
        <w:rPr>
          <w:rFonts w:asciiTheme="minorHAnsi" w:eastAsia="Times New Roman" w:hAnsiTheme="minorHAnsi" w:cs="Times New Roman"/>
          <w:i/>
          <w:sz w:val="22"/>
          <w:lang w:eastAsia="en-GB"/>
        </w:rPr>
        <w:t>Expression of Interest –</w:t>
      </w:r>
      <w:r w:rsidR="003D27BA" w:rsidRPr="003D27BA">
        <w:rPr>
          <w:rFonts w:asciiTheme="minorHAnsi" w:eastAsia="Times New Roman" w:hAnsiTheme="minorHAnsi" w:cs="Times New Roman"/>
          <w:i/>
          <w:sz w:val="22"/>
          <w:lang w:eastAsia="en-GB"/>
        </w:rPr>
        <w:t xml:space="preserve"> FFS Master Trainer</w:t>
      </w:r>
      <w:r w:rsidR="00711591" w:rsidRPr="003D27BA">
        <w:rPr>
          <w:rFonts w:asciiTheme="minorHAnsi" w:eastAsia="Times New Roman" w:hAnsiTheme="minorHAnsi" w:cs="Times New Roman"/>
          <w:i/>
          <w:sz w:val="22"/>
          <w:lang w:eastAsia="en-GB"/>
        </w:rPr>
        <w:t xml:space="preserve"> (TCP/STK/3501)</w:t>
      </w:r>
      <w:r w:rsidR="00711591" w:rsidRPr="003D27BA">
        <w:rPr>
          <w:rFonts w:asciiTheme="minorHAnsi" w:eastAsia="Times New Roman" w:hAnsiTheme="minorHAnsi" w:cs="Times New Roman"/>
          <w:sz w:val="22"/>
          <w:lang w:eastAsia="en-GB"/>
        </w:rPr>
        <w:t>’</w:t>
      </w:r>
    </w:p>
    <w:p w:rsidR="00DD5663" w:rsidRPr="003D27BA" w:rsidRDefault="00DD5663" w:rsidP="003D27BA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</w:p>
    <w:p w:rsidR="00022713" w:rsidRPr="003D27BA" w:rsidRDefault="00E055F2" w:rsidP="003D27BA">
      <w:pPr>
        <w:pStyle w:val="ListParagraph"/>
        <w:widowControl w:val="0"/>
        <w:tabs>
          <w:tab w:val="left" w:pos="405"/>
        </w:tabs>
        <w:adjustRightInd w:val="0"/>
        <w:spacing w:after="0" w:line="240" w:lineRule="auto"/>
        <w:ind w:left="765"/>
        <w:jc w:val="center"/>
        <w:textAlignment w:val="baseline"/>
        <w:rPr>
          <w:rFonts w:asciiTheme="minorHAnsi" w:eastAsia="Times New Roman" w:hAnsiTheme="minorHAnsi" w:cs="Times New Roman"/>
          <w:b/>
          <w:sz w:val="22"/>
          <w:lang w:eastAsia="en-GB"/>
        </w:rPr>
      </w:pPr>
      <w:r w:rsidRPr="003D27BA">
        <w:rPr>
          <w:rFonts w:asciiTheme="minorHAnsi" w:eastAsia="Times New Roman" w:hAnsiTheme="minorHAnsi" w:cs="Times New Roman"/>
          <w:b/>
          <w:sz w:val="22"/>
          <w:lang w:eastAsia="en-GB"/>
        </w:rPr>
        <w:t>Terms of Reference</w:t>
      </w:r>
      <w:r w:rsidR="003D27BA" w:rsidRPr="003D27BA">
        <w:rPr>
          <w:rFonts w:asciiTheme="minorHAnsi" w:eastAsia="Times New Roman" w:hAnsiTheme="minorHAnsi" w:cs="Times New Roman"/>
          <w:b/>
          <w:sz w:val="22"/>
          <w:lang w:eastAsia="en-GB"/>
        </w:rPr>
        <w:t xml:space="preserve"> for FFS Master Trainer</w:t>
      </w:r>
    </w:p>
    <w:p w:rsidR="00022713" w:rsidRPr="003D27BA" w:rsidRDefault="00022713" w:rsidP="003D27BA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b/>
          <w:sz w:val="22"/>
          <w:lang w:eastAsia="en-GB"/>
        </w:rPr>
      </w:pPr>
    </w:p>
    <w:p w:rsidR="003D27BA" w:rsidRPr="003D27BA" w:rsidRDefault="003D27BA" w:rsidP="003D27BA">
      <w:pPr>
        <w:spacing w:after="0" w:line="240" w:lineRule="auto"/>
        <w:ind w:firstLine="432"/>
        <w:jc w:val="both"/>
        <w:rPr>
          <w:rFonts w:asciiTheme="minorHAnsi" w:hAnsiTheme="minorHAnsi"/>
          <w:sz w:val="22"/>
        </w:rPr>
      </w:pPr>
      <w:r w:rsidRPr="003D27BA">
        <w:rPr>
          <w:rFonts w:asciiTheme="minorHAnsi" w:hAnsiTheme="minorHAnsi"/>
          <w:sz w:val="22"/>
        </w:rPr>
        <w:t>Under the overall supervision of the FAO Sub-Regional Coordinator for the Caribbean as the budget holder and the technical supervision of the SLC Crop Production and Protection Officer</w:t>
      </w:r>
      <w:r w:rsidR="00022B0B">
        <w:rPr>
          <w:rFonts w:asciiTheme="minorHAnsi" w:hAnsiTheme="minorHAnsi"/>
          <w:sz w:val="22"/>
        </w:rPr>
        <w:t xml:space="preserve"> (Lead Technical Officer – LTO)</w:t>
      </w:r>
      <w:r w:rsidRPr="003D27BA">
        <w:rPr>
          <w:rFonts w:asciiTheme="minorHAnsi" w:hAnsiTheme="minorHAnsi"/>
          <w:sz w:val="22"/>
        </w:rPr>
        <w:t xml:space="preserve"> and in close collaboration with the National Project Coordinator</w:t>
      </w:r>
      <w:r w:rsidR="00022B0B">
        <w:rPr>
          <w:rFonts w:asciiTheme="minorHAnsi" w:hAnsiTheme="minorHAnsi"/>
          <w:sz w:val="22"/>
        </w:rPr>
        <w:t xml:space="preserve"> and other project consultants</w:t>
      </w:r>
      <w:r w:rsidRPr="003D27BA">
        <w:rPr>
          <w:rFonts w:asciiTheme="minorHAnsi" w:hAnsiTheme="minorHAnsi"/>
          <w:sz w:val="22"/>
        </w:rPr>
        <w:t xml:space="preserve">, the </w:t>
      </w:r>
      <w:r w:rsidR="00022B0B">
        <w:rPr>
          <w:rFonts w:asciiTheme="minorHAnsi" w:hAnsiTheme="minorHAnsi"/>
          <w:sz w:val="22"/>
        </w:rPr>
        <w:t xml:space="preserve">FFS Master Trainer </w:t>
      </w:r>
      <w:r w:rsidRPr="003D27BA">
        <w:rPr>
          <w:rFonts w:asciiTheme="minorHAnsi" w:hAnsiTheme="minorHAnsi"/>
          <w:sz w:val="22"/>
        </w:rPr>
        <w:t xml:space="preserve">will undertake the following activities in five missions: </w:t>
      </w:r>
    </w:p>
    <w:p w:rsidR="003D27BA" w:rsidRPr="003D27BA" w:rsidRDefault="003D27BA" w:rsidP="003D27BA">
      <w:pPr>
        <w:spacing w:after="0" w:line="240" w:lineRule="auto"/>
        <w:ind w:left="-426"/>
        <w:jc w:val="both"/>
        <w:rPr>
          <w:rFonts w:asciiTheme="minorHAnsi" w:hAnsiTheme="minorHAnsi"/>
          <w:sz w:val="22"/>
        </w:rPr>
      </w:pPr>
    </w:p>
    <w:p w:rsidR="003D27BA" w:rsidRPr="00022B0B" w:rsidRDefault="003D27BA" w:rsidP="00022B0B">
      <w:pPr>
        <w:spacing w:after="0" w:line="240" w:lineRule="auto"/>
        <w:ind w:firstLine="432"/>
        <w:rPr>
          <w:rFonts w:asciiTheme="minorHAnsi" w:hAnsiTheme="minorHAnsi"/>
          <w:i/>
          <w:sz w:val="22"/>
        </w:rPr>
      </w:pPr>
      <w:r w:rsidRPr="00022B0B">
        <w:rPr>
          <w:rFonts w:asciiTheme="minorHAnsi" w:hAnsiTheme="minorHAnsi"/>
          <w:i/>
          <w:sz w:val="22"/>
        </w:rPr>
        <w:t>Mission 1 (</w:t>
      </w:r>
      <w:r w:rsidR="00022B0B">
        <w:rPr>
          <w:rFonts w:asciiTheme="minorHAnsi" w:hAnsiTheme="minorHAnsi"/>
          <w:i/>
          <w:sz w:val="22"/>
        </w:rPr>
        <w:t>Field activities –</w:t>
      </w:r>
      <w:r w:rsidRPr="00022B0B">
        <w:rPr>
          <w:rFonts w:asciiTheme="minorHAnsi" w:hAnsiTheme="minorHAnsi"/>
          <w:i/>
          <w:sz w:val="22"/>
        </w:rPr>
        <w:t xml:space="preserve"> 10 days</w:t>
      </w:r>
      <w:r w:rsidR="00022B0B">
        <w:rPr>
          <w:rFonts w:asciiTheme="minorHAnsi" w:hAnsiTheme="minorHAnsi"/>
          <w:i/>
          <w:sz w:val="22"/>
        </w:rPr>
        <w:t>; desk work –</w:t>
      </w:r>
      <w:r w:rsidR="00D23446">
        <w:rPr>
          <w:rFonts w:asciiTheme="minorHAnsi" w:hAnsiTheme="minorHAnsi"/>
          <w:i/>
          <w:sz w:val="22"/>
        </w:rPr>
        <w:t xml:space="preserve"> 5</w:t>
      </w:r>
      <w:r w:rsidR="00022B0B">
        <w:rPr>
          <w:rFonts w:asciiTheme="minorHAnsi" w:hAnsiTheme="minorHAnsi"/>
          <w:i/>
          <w:sz w:val="22"/>
        </w:rPr>
        <w:t xml:space="preserve"> days</w:t>
      </w:r>
      <w:r w:rsidR="00022B0B" w:rsidRPr="00022B0B">
        <w:rPr>
          <w:rFonts w:asciiTheme="minorHAnsi" w:hAnsiTheme="minorHAnsi"/>
          <w:i/>
          <w:sz w:val="22"/>
        </w:rPr>
        <w:t>)</w:t>
      </w:r>
      <w:r w:rsidR="00D23446">
        <w:rPr>
          <w:rFonts w:asciiTheme="minorHAnsi" w:hAnsiTheme="minorHAnsi"/>
          <w:i/>
          <w:sz w:val="22"/>
        </w:rPr>
        <w:t xml:space="preserve"> 15 days</w:t>
      </w:r>
    </w:p>
    <w:p w:rsidR="00022B0B" w:rsidRDefault="00022B0B" w:rsidP="003D27BA">
      <w:pPr>
        <w:spacing w:after="0" w:line="240" w:lineRule="auto"/>
        <w:rPr>
          <w:rFonts w:asciiTheme="minorHAnsi" w:hAnsiTheme="minorHAnsi"/>
          <w:sz w:val="22"/>
        </w:rPr>
      </w:pPr>
    </w:p>
    <w:p w:rsidR="003D27BA" w:rsidRPr="003D27BA" w:rsidRDefault="003D27BA" w:rsidP="003D27BA">
      <w:pPr>
        <w:spacing w:after="0" w:line="240" w:lineRule="auto"/>
        <w:rPr>
          <w:rFonts w:asciiTheme="minorHAnsi" w:hAnsiTheme="minorHAnsi"/>
          <w:sz w:val="22"/>
        </w:rPr>
      </w:pPr>
      <w:r w:rsidRPr="003D27BA">
        <w:rPr>
          <w:rFonts w:asciiTheme="minorHAnsi" w:hAnsiTheme="minorHAnsi"/>
          <w:sz w:val="22"/>
        </w:rPr>
        <w:t>Prior to the Mission:</w:t>
      </w:r>
    </w:p>
    <w:p w:rsidR="003D27BA" w:rsidRDefault="003D27BA" w:rsidP="003D27B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/>
          <w:sz w:val="22"/>
          <w:lang w:val="en-US"/>
        </w:rPr>
      </w:pPr>
      <w:r w:rsidRPr="003D27BA">
        <w:rPr>
          <w:rFonts w:asciiTheme="minorHAnsi" w:hAnsiTheme="minorHAnsi"/>
          <w:sz w:val="22"/>
          <w:lang w:val="en-US"/>
        </w:rPr>
        <w:t>Develop/adapt an appropriate survey instrument</w:t>
      </w:r>
      <w:r w:rsidR="00022B0B">
        <w:rPr>
          <w:rFonts w:asciiTheme="minorHAnsi" w:hAnsiTheme="minorHAnsi"/>
          <w:sz w:val="22"/>
          <w:lang w:val="en-US"/>
        </w:rPr>
        <w:t>,</w:t>
      </w:r>
      <w:r w:rsidRPr="003D27BA">
        <w:rPr>
          <w:rFonts w:asciiTheme="minorHAnsi" w:hAnsiTheme="minorHAnsi"/>
          <w:sz w:val="22"/>
          <w:lang w:val="en-US"/>
        </w:rPr>
        <w:t xml:space="preserve"> in close collaboration with Extension Officers</w:t>
      </w:r>
      <w:r w:rsidR="00022B0B">
        <w:rPr>
          <w:rFonts w:asciiTheme="minorHAnsi" w:hAnsiTheme="minorHAnsi"/>
          <w:sz w:val="22"/>
          <w:lang w:val="en-US"/>
        </w:rPr>
        <w:t>, project consultants</w:t>
      </w:r>
      <w:r w:rsidRPr="003D27BA">
        <w:rPr>
          <w:rFonts w:asciiTheme="minorHAnsi" w:hAnsiTheme="minorHAnsi"/>
          <w:sz w:val="22"/>
          <w:lang w:val="en-US"/>
        </w:rPr>
        <w:t xml:space="preserve"> and LTO</w:t>
      </w:r>
      <w:r w:rsidR="00022B0B">
        <w:rPr>
          <w:rFonts w:asciiTheme="minorHAnsi" w:hAnsiTheme="minorHAnsi"/>
          <w:sz w:val="22"/>
          <w:lang w:val="en-US"/>
        </w:rPr>
        <w:t xml:space="preserve">, </w:t>
      </w:r>
      <w:r w:rsidR="00022B0B" w:rsidRPr="003D27BA">
        <w:rPr>
          <w:rFonts w:asciiTheme="minorHAnsi" w:hAnsiTheme="minorHAnsi"/>
          <w:sz w:val="22"/>
          <w:lang w:val="en-US"/>
        </w:rPr>
        <w:t xml:space="preserve">taking gender </w:t>
      </w:r>
      <w:r w:rsidR="00022B0B">
        <w:rPr>
          <w:rFonts w:asciiTheme="minorHAnsi" w:hAnsiTheme="minorHAnsi"/>
          <w:sz w:val="22"/>
          <w:lang w:val="en-US"/>
        </w:rPr>
        <w:t>issues</w:t>
      </w:r>
      <w:r w:rsidR="00022B0B" w:rsidRPr="003D27BA">
        <w:rPr>
          <w:rFonts w:asciiTheme="minorHAnsi" w:hAnsiTheme="minorHAnsi"/>
          <w:sz w:val="22"/>
          <w:lang w:val="en-US"/>
        </w:rPr>
        <w:t xml:space="preserve"> into consideration</w:t>
      </w:r>
    </w:p>
    <w:p w:rsidR="00A311B6" w:rsidRPr="003D27BA" w:rsidRDefault="00A311B6" w:rsidP="003D27B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/>
          <w:sz w:val="22"/>
          <w:lang w:val="en-US"/>
        </w:rPr>
      </w:pPr>
      <w:r>
        <w:rPr>
          <w:rFonts w:asciiTheme="minorHAnsi" w:hAnsiTheme="minorHAnsi"/>
          <w:sz w:val="22"/>
          <w:lang w:val="en-US"/>
        </w:rPr>
        <w:t>Participate in an electronic training event with the</w:t>
      </w:r>
      <w:r w:rsidR="00BB7B61">
        <w:rPr>
          <w:rFonts w:asciiTheme="minorHAnsi" w:hAnsiTheme="minorHAnsi"/>
          <w:sz w:val="22"/>
          <w:lang w:val="en-US"/>
        </w:rPr>
        <w:t xml:space="preserve"> Marketing and the</w:t>
      </w:r>
      <w:r>
        <w:rPr>
          <w:rFonts w:asciiTheme="minorHAnsi" w:hAnsiTheme="minorHAnsi"/>
          <w:sz w:val="22"/>
          <w:lang w:val="en-US"/>
        </w:rPr>
        <w:t xml:space="preserve"> Socio-economic</w:t>
      </w:r>
      <w:r w:rsidR="00BB7B61">
        <w:rPr>
          <w:rFonts w:asciiTheme="minorHAnsi" w:hAnsiTheme="minorHAnsi"/>
          <w:sz w:val="22"/>
          <w:lang w:val="en-US"/>
        </w:rPr>
        <w:t xml:space="preserve"> / </w:t>
      </w:r>
      <w:r>
        <w:rPr>
          <w:rFonts w:asciiTheme="minorHAnsi" w:hAnsiTheme="minorHAnsi"/>
          <w:sz w:val="22"/>
          <w:lang w:val="en-US"/>
        </w:rPr>
        <w:t>Gender Specialist</w:t>
      </w:r>
      <w:r w:rsidR="00BB7B61">
        <w:rPr>
          <w:rFonts w:asciiTheme="minorHAnsi" w:hAnsiTheme="minorHAnsi"/>
          <w:sz w:val="22"/>
          <w:lang w:val="en-US"/>
        </w:rPr>
        <w:t>s</w:t>
      </w:r>
      <w:r>
        <w:rPr>
          <w:rFonts w:asciiTheme="minorHAnsi" w:hAnsiTheme="minorHAnsi"/>
          <w:sz w:val="22"/>
          <w:lang w:val="en-US"/>
        </w:rPr>
        <w:t xml:space="preserve"> in order to ensure that these issues are specifically and appropriately addressed in the survey.</w:t>
      </w:r>
    </w:p>
    <w:p w:rsidR="00022B0B" w:rsidRDefault="00022B0B" w:rsidP="003D27B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2"/>
          <w:lang w:val="en-US"/>
        </w:rPr>
      </w:pPr>
    </w:p>
    <w:p w:rsidR="003D27BA" w:rsidRPr="003D27BA" w:rsidRDefault="003D27BA" w:rsidP="003D27B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2"/>
          <w:lang w:val="en-US"/>
        </w:rPr>
      </w:pPr>
      <w:r w:rsidRPr="003D27BA">
        <w:rPr>
          <w:rFonts w:asciiTheme="minorHAnsi" w:hAnsiTheme="minorHAnsi"/>
          <w:sz w:val="22"/>
          <w:lang w:val="en-US"/>
        </w:rPr>
        <w:t>During the Mission:</w:t>
      </w:r>
    </w:p>
    <w:p w:rsidR="003D27BA" w:rsidRPr="003D27BA" w:rsidRDefault="003D27BA" w:rsidP="003D27B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/>
          <w:sz w:val="22"/>
          <w:lang w:val="en-US"/>
        </w:rPr>
      </w:pPr>
      <w:r w:rsidRPr="003D27BA">
        <w:rPr>
          <w:rFonts w:asciiTheme="minorHAnsi" w:hAnsiTheme="minorHAnsi"/>
          <w:sz w:val="22"/>
          <w:lang w:val="en-US"/>
        </w:rPr>
        <w:t>Carry out baseline surveys of Extension Officers and farmers participating in the FFS in the two target crops in order to identify gaps to be addressed in the</w:t>
      </w:r>
      <w:r w:rsidR="00022B0B">
        <w:rPr>
          <w:rFonts w:asciiTheme="minorHAnsi" w:hAnsiTheme="minorHAnsi"/>
          <w:sz w:val="22"/>
          <w:lang w:val="en-US"/>
        </w:rPr>
        <w:t xml:space="preserve"> Training</w:t>
      </w:r>
      <w:r w:rsidR="00C64346">
        <w:rPr>
          <w:rFonts w:asciiTheme="minorHAnsi" w:hAnsiTheme="minorHAnsi"/>
          <w:sz w:val="22"/>
          <w:lang w:val="en-US"/>
        </w:rPr>
        <w:t xml:space="preserve"> of Trainers</w:t>
      </w:r>
      <w:r w:rsidR="00022B0B">
        <w:rPr>
          <w:rFonts w:asciiTheme="minorHAnsi" w:hAnsiTheme="minorHAnsi"/>
          <w:sz w:val="22"/>
          <w:lang w:val="en-US"/>
        </w:rPr>
        <w:t xml:space="preserve"> and</w:t>
      </w:r>
      <w:r w:rsidRPr="003D27BA">
        <w:rPr>
          <w:rFonts w:asciiTheme="minorHAnsi" w:hAnsiTheme="minorHAnsi"/>
          <w:sz w:val="22"/>
          <w:lang w:val="en-US"/>
        </w:rPr>
        <w:t xml:space="preserve"> </w:t>
      </w:r>
      <w:r w:rsidR="00C64346">
        <w:rPr>
          <w:rFonts w:asciiTheme="minorHAnsi" w:hAnsiTheme="minorHAnsi"/>
          <w:sz w:val="22"/>
          <w:lang w:val="en-US"/>
        </w:rPr>
        <w:t xml:space="preserve">the </w:t>
      </w:r>
      <w:r w:rsidR="00022B0B">
        <w:rPr>
          <w:rFonts w:asciiTheme="minorHAnsi" w:hAnsiTheme="minorHAnsi"/>
          <w:sz w:val="22"/>
          <w:lang w:val="en-US"/>
        </w:rPr>
        <w:t>Field School activities, respectively</w:t>
      </w:r>
    </w:p>
    <w:p w:rsidR="003D27BA" w:rsidRPr="003D27BA" w:rsidRDefault="003D27BA" w:rsidP="003D27B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/>
          <w:sz w:val="22"/>
          <w:lang w:val="en-US"/>
        </w:rPr>
      </w:pPr>
      <w:r w:rsidRPr="003D27BA">
        <w:rPr>
          <w:rFonts w:asciiTheme="minorHAnsi" w:hAnsiTheme="minorHAnsi"/>
          <w:sz w:val="22"/>
          <w:lang w:val="en-US"/>
        </w:rPr>
        <w:t xml:space="preserve">Prepare a draft Report on the Baseline Situation in the two target crops </w:t>
      </w:r>
    </w:p>
    <w:p w:rsidR="003D27BA" w:rsidRPr="003D27BA" w:rsidRDefault="00022B0B" w:rsidP="003D27BA">
      <w:pPr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lastRenderedPageBreak/>
        <w:t>P</w:t>
      </w:r>
      <w:r w:rsidR="003D27BA" w:rsidRPr="003D27BA">
        <w:rPr>
          <w:rFonts w:asciiTheme="minorHAnsi" w:hAnsiTheme="minorHAnsi"/>
          <w:sz w:val="22"/>
        </w:rPr>
        <w:t>articipate in two one-day Stakeholder Workshops to present the findings of the baseline surveys of (1) Extension Officers and (2) farmers</w:t>
      </w:r>
    </w:p>
    <w:p w:rsidR="003D27BA" w:rsidRPr="003D27BA" w:rsidRDefault="003D27BA" w:rsidP="003D27BA">
      <w:pPr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3D27BA">
        <w:rPr>
          <w:rFonts w:asciiTheme="minorHAnsi" w:hAnsiTheme="minorHAnsi"/>
          <w:sz w:val="22"/>
        </w:rPr>
        <w:t>Use feedback from the two Stakeholder Workshops to develop the curriculum for the three- week Training of Trainers (TOT) and the season-long FFS, respectively</w:t>
      </w:r>
    </w:p>
    <w:p w:rsidR="003D27BA" w:rsidRPr="003D27BA" w:rsidRDefault="003D27BA" w:rsidP="003D27BA">
      <w:pPr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3D27BA">
        <w:rPr>
          <w:rFonts w:asciiTheme="minorHAnsi" w:hAnsiTheme="minorHAnsi"/>
          <w:sz w:val="22"/>
        </w:rPr>
        <w:t>Develop an Implementation Plan for the TOT and FFS, taking gender</w:t>
      </w:r>
      <w:r w:rsidR="00022B0B">
        <w:rPr>
          <w:rFonts w:asciiTheme="minorHAnsi" w:hAnsiTheme="minorHAnsi"/>
          <w:sz w:val="22"/>
        </w:rPr>
        <w:t xml:space="preserve"> issues</w:t>
      </w:r>
      <w:r w:rsidRPr="003D27BA">
        <w:rPr>
          <w:rFonts w:asciiTheme="minorHAnsi" w:hAnsiTheme="minorHAnsi"/>
          <w:sz w:val="22"/>
        </w:rPr>
        <w:t xml:space="preserve"> into consideration</w:t>
      </w:r>
    </w:p>
    <w:p w:rsidR="003D27BA" w:rsidRPr="003D27BA" w:rsidRDefault="003D27BA" w:rsidP="003D27BA">
      <w:pPr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3D27BA">
        <w:rPr>
          <w:rFonts w:asciiTheme="minorHAnsi" w:hAnsiTheme="minorHAnsi"/>
          <w:sz w:val="22"/>
        </w:rPr>
        <w:t>Prepare and submit a Mission Report, including all the documentation (Report of the</w:t>
      </w:r>
      <w:r w:rsidR="00022B0B">
        <w:rPr>
          <w:rFonts w:asciiTheme="minorHAnsi" w:hAnsiTheme="minorHAnsi"/>
          <w:sz w:val="22"/>
        </w:rPr>
        <w:t xml:space="preserve"> baseline surveys; Report of</w:t>
      </w:r>
      <w:r w:rsidRPr="003D27BA">
        <w:rPr>
          <w:rFonts w:asciiTheme="minorHAnsi" w:hAnsiTheme="minorHAnsi"/>
          <w:sz w:val="22"/>
        </w:rPr>
        <w:t xml:space="preserve"> Stakeholder Workshops; draft Curriculum for the TOT and FFS)</w:t>
      </w:r>
    </w:p>
    <w:p w:rsidR="003D27BA" w:rsidRPr="003D27BA" w:rsidRDefault="003D27BA" w:rsidP="003D27BA">
      <w:pPr>
        <w:spacing w:after="0" w:line="240" w:lineRule="auto"/>
        <w:ind w:left="720"/>
        <w:jc w:val="both"/>
        <w:rPr>
          <w:rFonts w:asciiTheme="minorHAnsi" w:hAnsiTheme="minorHAnsi"/>
          <w:sz w:val="22"/>
        </w:rPr>
      </w:pPr>
    </w:p>
    <w:p w:rsidR="003D27BA" w:rsidRDefault="003D27BA" w:rsidP="00022B0B">
      <w:pPr>
        <w:spacing w:after="0" w:line="240" w:lineRule="auto"/>
        <w:ind w:firstLine="360"/>
        <w:jc w:val="both"/>
        <w:rPr>
          <w:rFonts w:asciiTheme="minorHAnsi" w:hAnsiTheme="minorHAnsi"/>
          <w:i/>
          <w:sz w:val="22"/>
        </w:rPr>
      </w:pPr>
      <w:r w:rsidRPr="00022B0B">
        <w:rPr>
          <w:rFonts w:asciiTheme="minorHAnsi" w:hAnsiTheme="minorHAnsi"/>
          <w:i/>
          <w:sz w:val="22"/>
        </w:rPr>
        <w:t>Mission 2 (</w:t>
      </w:r>
      <w:r w:rsidR="00022B0B">
        <w:rPr>
          <w:rFonts w:asciiTheme="minorHAnsi" w:hAnsiTheme="minorHAnsi"/>
          <w:i/>
          <w:sz w:val="22"/>
        </w:rPr>
        <w:t xml:space="preserve">Field work - </w:t>
      </w:r>
      <w:r w:rsidRPr="00022B0B">
        <w:rPr>
          <w:rFonts w:asciiTheme="minorHAnsi" w:hAnsiTheme="minorHAnsi"/>
          <w:i/>
          <w:sz w:val="22"/>
        </w:rPr>
        <w:t>Training of Trainers</w:t>
      </w:r>
      <w:r w:rsidR="00022B0B">
        <w:rPr>
          <w:rFonts w:asciiTheme="minorHAnsi" w:hAnsiTheme="minorHAnsi"/>
          <w:i/>
          <w:sz w:val="22"/>
        </w:rPr>
        <w:t xml:space="preserve"> –</w:t>
      </w:r>
      <w:r w:rsidRPr="00022B0B">
        <w:rPr>
          <w:rFonts w:asciiTheme="minorHAnsi" w:hAnsiTheme="minorHAnsi"/>
          <w:i/>
          <w:sz w:val="22"/>
        </w:rPr>
        <w:t xml:space="preserve"> 20 days</w:t>
      </w:r>
      <w:r w:rsidR="00D23446">
        <w:rPr>
          <w:rFonts w:asciiTheme="minorHAnsi" w:hAnsiTheme="minorHAnsi"/>
          <w:i/>
          <w:sz w:val="22"/>
        </w:rPr>
        <w:t>; desk work – 5</w:t>
      </w:r>
      <w:r w:rsidRPr="00022B0B">
        <w:rPr>
          <w:rFonts w:asciiTheme="minorHAnsi" w:hAnsiTheme="minorHAnsi"/>
          <w:i/>
          <w:sz w:val="22"/>
        </w:rPr>
        <w:t xml:space="preserve"> days)</w:t>
      </w:r>
      <w:r w:rsidR="00D23446">
        <w:rPr>
          <w:rFonts w:asciiTheme="minorHAnsi" w:hAnsiTheme="minorHAnsi"/>
          <w:i/>
          <w:sz w:val="22"/>
        </w:rPr>
        <w:t xml:space="preserve"> Total 25</w:t>
      </w:r>
      <w:r w:rsidRPr="00022B0B">
        <w:rPr>
          <w:rFonts w:asciiTheme="minorHAnsi" w:hAnsiTheme="minorHAnsi"/>
          <w:i/>
          <w:sz w:val="22"/>
        </w:rPr>
        <w:t xml:space="preserve"> days</w:t>
      </w:r>
    </w:p>
    <w:p w:rsidR="00220A9C" w:rsidRDefault="00220A9C" w:rsidP="00022B0B">
      <w:pPr>
        <w:spacing w:after="0" w:line="240" w:lineRule="auto"/>
        <w:ind w:firstLine="360"/>
        <w:jc w:val="both"/>
        <w:rPr>
          <w:rFonts w:asciiTheme="minorHAnsi" w:hAnsiTheme="minorHAnsi"/>
          <w:sz w:val="22"/>
        </w:rPr>
      </w:pPr>
    </w:p>
    <w:p w:rsidR="00220A9C" w:rsidRPr="003D27BA" w:rsidRDefault="00220A9C" w:rsidP="00220A9C">
      <w:pPr>
        <w:spacing w:after="0" w:line="240" w:lineRule="auto"/>
        <w:rPr>
          <w:rFonts w:asciiTheme="minorHAnsi" w:hAnsiTheme="minorHAnsi"/>
          <w:sz w:val="22"/>
        </w:rPr>
      </w:pPr>
      <w:r w:rsidRPr="003D27BA">
        <w:rPr>
          <w:rFonts w:asciiTheme="minorHAnsi" w:hAnsiTheme="minorHAnsi"/>
          <w:sz w:val="22"/>
        </w:rPr>
        <w:t>Prior to the Mission:</w:t>
      </w:r>
    </w:p>
    <w:p w:rsidR="00220A9C" w:rsidRPr="00F734BE" w:rsidRDefault="00220A9C" w:rsidP="00220A9C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/>
          <w:sz w:val="22"/>
          <w:lang w:val="en-US"/>
        </w:rPr>
      </w:pPr>
      <w:r w:rsidRPr="003D27BA">
        <w:rPr>
          <w:rFonts w:asciiTheme="minorHAnsi" w:hAnsiTheme="minorHAnsi"/>
          <w:sz w:val="22"/>
        </w:rPr>
        <w:t>Prepare</w:t>
      </w:r>
      <w:r>
        <w:rPr>
          <w:rFonts w:asciiTheme="minorHAnsi" w:hAnsiTheme="minorHAnsi"/>
          <w:sz w:val="22"/>
        </w:rPr>
        <w:t xml:space="preserve"> a</w:t>
      </w:r>
      <w:r w:rsidRPr="003D27BA">
        <w:rPr>
          <w:rFonts w:asciiTheme="minorHAnsi" w:hAnsiTheme="minorHAnsi"/>
          <w:sz w:val="22"/>
        </w:rPr>
        <w:t xml:space="preserve"> draft FFS Manual</w:t>
      </w:r>
      <w:r w:rsidR="00FD1DC5">
        <w:rPr>
          <w:rFonts w:asciiTheme="minorHAnsi" w:hAnsiTheme="minorHAnsi"/>
          <w:sz w:val="22"/>
        </w:rPr>
        <w:t>, based on existing information/ experiences from other countries</w:t>
      </w:r>
    </w:p>
    <w:p w:rsidR="00F734BE" w:rsidRDefault="00F734BE" w:rsidP="00220A9C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/>
          <w:sz w:val="22"/>
          <w:lang w:val="en-US"/>
        </w:rPr>
      </w:pPr>
      <w:r>
        <w:rPr>
          <w:rFonts w:asciiTheme="minorHAnsi" w:hAnsiTheme="minorHAnsi"/>
          <w:sz w:val="22"/>
        </w:rPr>
        <w:t>Provide relevant (FFS-related) inputs, if any, into the Marketing Strategy prepared by the Marketing Specialist</w:t>
      </w:r>
    </w:p>
    <w:p w:rsidR="00220A9C" w:rsidRDefault="00220A9C" w:rsidP="00220A9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2"/>
          <w:lang w:val="en-US"/>
        </w:rPr>
      </w:pPr>
    </w:p>
    <w:p w:rsidR="00220A9C" w:rsidRPr="003D27BA" w:rsidRDefault="00220A9C" w:rsidP="00220A9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2"/>
          <w:lang w:val="en-US"/>
        </w:rPr>
      </w:pPr>
      <w:r w:rsidRPr="003D27BA">
        <w:rPr>
          <w:rFonts w:asciiTheme="minorHAnsi" w:hAnsiTheme="minorHAnsi"/>
          <w:sz w:val="22"/>
          <w:lang w:val="en-US"/>
        </w:rPr>
        <w:t>During the Mission:</w:t>
      </w:r>
    </w:p>
    <w:p w:rsidR="003D27BA" w:rsidRPr="003D27BA" w:rsidRDefault="003D27BA" w:rsidP="003D27B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/>
          <w:sz w:val="22"/>
        </w:rPr>
      </w:pPr>
      <w:r w:rsidRPr="003D27BA">
        <w:rPr>
          <w:rFonts w:asciiTheme="minorHAnsi" w:hAnsiTheme="minorHAnsi"/>
          <w:sz w:val="22"/>
        </w:rPr>
        <w:t>Carry out</w:t>
      </w:r>
      <w:r w:rsidR="00FD1DC5">
        <w:rPr>
          <w:rFonts w:asciiTheme="minorHAnsi" w:hAnsiTheme="minorHAnsi"/>
          <w:sz w:val="22"/>
        </w:rPr>
        <w:t xml:space="preserve"> an intensive and</w:t>
      </w:r>
      <w:r w:rsidRPr="003D27BA">
        <w:rPr>
          <w:rFonts w:asciiTheme="minorHAnsi" w:hAnsiTheme="minorHAnsi"/>
          <w:sz w:val="22"/>
        </w:rPr>
        <w:t xml:space="preserve"> hands-on 3-week</w:t>
      </w:r>
      <w:r w:rsidR="00022B0B">
        <w:rPr>
          <w:rFonts w:asciiTheme="minorHAnsi" w:hAnsiTheme="minorHAnsi"/>
          <w:sz w:val="22"/>
        </w:rPr>
        <w:t>-long</w:t>
      </w:r>
      <w:r w:rsidRPr="003D27BA">
        <w:rPr>
          <w:rFonts w:asciiTheme="minorHAnsi" w:hAnsiTheme="minorHAnsi"/>
          <w:sz w:val="22"/>
        </w:rPr>
        <w:t xml:space="preserve"> Training of Trainers (TOT) to train the Extension Officers as FFS Facilitators</w:t>
      </w:r>
    </w:p>
    <w:p w:rsidR="003D27BA" w:rsidRPr="003D27BA" w:rsidRDefault="003D27BA" w:rsidP="003D27B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/>
          <w:sz w:val="22"/>
        </w:rPr>
      </w:pPr>
      <w:r w:rsidRPr="003D27BA">
        <w:rPr>
          <w:rFonts w:asciiTheme="minorHAnsi" w:hAnsiTheme="minorHAnsi"/>
          <w:sz w:val="22"/>
        </w:rPr>
        <w:t xml:space="preserve">Finalize detailed FFS curriculum and Implementation Plans (for </w:t>
      </w:r>
      <w:proofErr w:type="spellStart"/>
      <w:r w:rsidRPr="003D27BA">
        <w:rPr>
          <w:rFonts w:asciiTheme="minorHAnsi" w:hAnsiTheme="minorHAnsi"/>
          <w:sz w:val="22"/>
        </w:rPr>
        <w:t>cole</w:t>
      </w:r>
      <w:proofErr w:type="spellEnd"/>
      <w:r w:rsidRPr="003D27BA">
        <w:rPr>
          <w:rFonts w:asciiTheme="minorHAnsi" w:hAnsiTheme="minorHAnsi"/>
          <w:sz w:val="22"/>
        </w:rPr>
        <w:t xml:space="preserve"> crops and onions) </w:t>
      </w:r>
    </w:p>
    <w:p w:rsidR="003D27BA" w:rsidRPr="003D27BA" w:rsidRDefault="003D27BA" w:rsidP="003D27B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/>
          <w:sz w:val="22"/>
        </w:rPr>
      </w:pPr>
      <w:r w:rsidRPr="003D27BA">
        <w:rPr>
          <w:rFonts w:asciiTheme="minorHAnsi" w:hAnsiTheme="minorHAnsi"/>
          <w:sz w:val="22"/>
        </w:rPr>
        <w:t xml:space="preserve">Support the planning and conduct of the first FFS in </w:t>
      </w:r>
      <w:proofErr w:type="spellStart"/>
      <w:r w:rsidRPr="003D27BA">
        <w:rPr>
          <w:rFonts w:asciiTheme="minorHAnsi" w:hAnsiTheme="minorHAnsi"/>
          <w:sz w:val="22"/>
        </w:rPr>
        <w:t>cole</w:t>
      </w:r>
      <w:proofErr w:type="spellEnd"/>
      <w:r w:rsidRPr="003D27BA">
        <w:rPr>
          <w:rFonts w:asciiTheme="minorHAnsi" w:hAnsiTheme="minorHAnsi"/>
          <w:sz w:val="22"/>
        </w:rPr>
        <w:t xml:space="preserve"> crops and onions as part of the TOT</w:t>
      </w:r>
    </w:p>
    <w:p w:rsidR="003D27BA" w:rsidRPr="003D27BA" w:rsidRDefault="003D27BA" w:rsidP="003D27B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/>
          <w:sz w:val="22"/>
        </w:rPr>
      </w:pPr>
      <w:r w:rsidRPr="003D27BA">
        <w:rPr>
          <w:rFonts w:asciiTheme="minorHAnsi" w:hAnsiTheme="minorHAnsi"/>
          <w:sz w:val="22"/>
        </w:rPr>
        <w:t>Carry out any other activities necessary for the successful implementation of the FFS</w:t>
      </w:r>
    </w:p>
    <w:p w:rsidR="003D27BA" w:rsidRPr="003D27BA" w:rsidRDefault="003D27BA" w:rsidP="003D27B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/>
          <w:sz w:val="22"/>
        </w:rPr>
      </w:pPr>
      <w:r w:rsidRPr="003D27BA">
        <w:rPr>
          <w:rFonts w:asciiTheme="minorHAnsi" w:hAnsiTheme="minorHAnsi"/>
          <w:sz w:val="22"/>
        </w:rPr>
        <w:t>Prepare and submit Mission Report</w:t>
      </w:r>
    </w:p>
    <w:p w:rsidR="003D27BA" w:rsidRPr="003D27BA" w:rsidRDefault="003D27BA" w:rsidP="003D27B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2"/>
        </w:rPr>
      </w:pPr>
    </w:p>
    <w:p w:rsidR="003D27BA" w:rsidRPr="00D23446" w:rsidRDefault="003D27BA" w:rsidP="00D2344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Theme="minorHAnsi" w:hAnsiTheme="minorHAnsi"/>
          <w:i/>
          <w:sz w:val="22"/>
        </w:rPr>
      </w:pPr>
      <w:r w:rsidRPr="00D23446">
        <w:rPr>
          <w:rFonts w:asciiTheme="minorHAnsi" w:hAnsiTheme="minorHAnsi"/>
          <w:i/>
          <w:sz w:val="22"/>
        </w:rPr>
        <w:t>Mission 3 (Mid-se</w:t>
      </w:r>
      <w:r w:rsidR="00D23446">
        <w:rPr>
          <w:rFonts w:asciiTheme="minorHAnsi" w:hAnsiTheme="minorHAnsi"/>
          <w:i/>
          <w:sz w:val="22"/>
        </w:rPr>
        <w:t xml:space="preserve">ason – FFS </w:t>
      </w:r>
      <w:proofErr w:type="spellStart"/>
      <w:r w:rsidR="00D23446">
        <w:rPr>
          <w:rFonts w:asciiTheme="minorHAnsi" w:hAnsiTheme="minorHAnsi"/>
          <w:i/>
          <w:sz w:val="22"/>
        </w:rPr>
        <w:t>cole</w:t>
      </w:r>
      <w:proofErr w:type="spellEnd"/>
      <w:r w:rsidR="00D23446">
        <w:rPr>
          <w:rFonts w:asciiTheme="minorHAnsi" w:hAnsiTheme="minorHAnsi"/>
          <w:i/>
          <w:sz w:val="22"/>
        </w:rPr>
        <w:t xml:space="preserve"> crops; Mission 4</w:t>
      </w:r>
      <w:r w:rsidRPr="00D23446">
        <w:rPr>
          <w:rFonts w:asciiTheme="minorHAnsi" w:hAnsiTheme="minorHAnsi"/>
          <w:i/>
          <w:sz w:val="22"/>
        </w:rPr>
        <w:t xml:space="preserve"> days; desk work – 1 day)</w:t>
      </w:r>
      <w:r w:rsidR="00D23446">
        <w:rPr>
          <w:rFonts w:asciiTheme="minorHAnsi" w:hAnsiTheme="minorHAnsi"/>
          <w:i/>
          <w:sz w:val="22"/>
        </w:rPr>
        <w:t xml:space="preserve"> Total 5</w:t>
      </w:r>
      <w:r w:rsidRPr="00D23446">
        <w:rPr>
          <w:rFonts w:asciiTheme="minorHAnsi" w:hAnsiTheme="minorHAnsi"/>
          <w:i/>
          <w:sz w:val="22"/>
        </w:rPr>
        <w:t xml:space="preserve"> days</w:t>
      </w:r>
    </w:p>
    <w:p w:rsidR="003D27BA" w:rsidRPr="003D27BA" w:rsidRDefault="003D27BA" w:rsidP="003D27B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/>
          <w:sz w:val="22"/>
        </w:rPr>
      </w:pPr>
      <w:r w:rsidRPr="003D27BA">
        <w:rPr>
          <w:rFonts w:asciiTheme="minorHAnsi" w:hAnsiTheme="minorHAnsi"/>
          <w:sz w:val="22"/>
        </w:rPr>
        <w:t>Support the TOT participants in evaluating the FFS and make necessary adjustments to the Cole crop FFS Implementation Plan</w:t>
      </w:r>
    </w:p>
    <w:p w:rsidR="003D27BA" w:rsidRPr="003D27BA" w:rsidRDefault="003D27BA" w:rsidP="003D27B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/>
          <w:sz w:val="22"/>
        </w:rPr>
      </w:pPr>
      <w:r w:rsidRPr="003D27BA">
        <w:rPr>
          <w:rFonts w:asciiTheme="minorHAnsi" w:hAnsiTheme="minorHAnsi"/>
          <w:sz w:val="22"/>
        </w:rPr>
        <w:t>Participate in mid-term Open Field-Day activity</w:t>
      </w:r>
    </w:p>
    <w:p w:rsidR="003D27BA" w:rsidRPr="003D27BA" w:rsidRDefault="003D27BA" w:rsidP="003D27B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/>
          <w:sz w:val="22"/>
        </w:rPr>
      </w:pPr>
      <w:r w:rsidRPr="003D27BA">
        <w:rPr>
          <w:rFonts w:asciiTheme="minorHAnsi" w:hAnsiTheme="minorHAnsi"/>
          <w:sz w:val="22"/>
        </w:rPr>
        <w:t xml:space="preserve">Carry out any other activities as necessary </w:t>
      </w:r>
    </w:p>
    <w:p w:rsidR="003D27BA" w:rsidRPr="003D27BA" w:rsidRDefault="003D27BA" w:rsidP="003D27B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/>
          <w:sz w:val="22"/>
        </w:rPr>
      </w:pPr>
      <w:r w:rsidRPr="003D27BA">
        <w:rPr>
          <w:rFonts w:asciiTheme="minorHAnsi" w:hAnsiTheme="minorHAnsi"/>
          <w:sz w:val="22"/>
        </w:rPr>
        <w:t>Prepare and submit Mission Report</w:t>
      </w:r>
    </w:p>
    <w:p w:rsidR="003D27BA" w:rsidRPr="003D27BA" w:rsidRDefault="003D27BA" w:rsidP="003D27B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2"/>
        </w:rPr>
      </w:pPr>
    </w:p>
    <w:p w:rsidR="003D27BA" w:rsidRPr="00D23446" w:rsidRDefault="003D27BA" w:rsidP="00D2344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Theme="minorHAnsi" w:hAnsiTheme="minorHAnsi"/>
          <w:i/>
          <w:sz w:val="22"/>
        </w:rPr>
      </w:pPr>
      <w:r w:rsidRPr="00D23446">
        <w:rPr>
          <w:rFonts w:asciiTheme="minorHAnsi" w:hAnsiTheme="minorHAnsi"/>
          <w:i/>
          <w:sz w:val="22"/>
        </w:rPr>
        <w:t>Mission 4 (Mission 4 days; desk work – 1 day) Total 5 days</w:t>
      </w:r>
    </w:p>
    <w:p w:rsidR="003D27BA" w:rsidRPr="003D27BA" w:rsidRDefault="003D27BA" w:rsidP="003D27B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/>
          <w:sz w:val="22"/>
        </w:rPr>
      </w:pPr>
      <w:r w:rsidRPr="003D27BA">
        <w:rPr>
          <w:rFonts w:asciiTheme="minorHAnsi" w:hAnsiTheme="minorHAnsi"/>
          <w:sz w:val="22"/>
        </w:rPr>
        <w:t>Participate in a one-day Workshop with the FFS facilitators to determine the next steps</w:t>
      </w:r>
    </w:p>
    <w:p w:rsidR="003D27BA" w:rsidRPr="003D27BA" w:rsidRDefault="007D6C5C" w:rsidP="003D27B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</w:t>
      </w:r>
      <w:r w:rsidR="003D27BA" w:rsidRPr="003D27BA">
        <w:rPr>
          <w:rFonts w:asciiTheme="minorHAnsi" w:hAnsiTheme="minorHAnsi"/>
          <w:sz w:val="22"/>
        </w:rPr>
        <w:t>articipate in the one-day Final Evaluation Workshop</w:t>
      </w:r>
      <w:r>
        <w:rPr>
          <w:rFonts w:asciiTheme="minorHAnsi" w:hAnsiTheme="minorHAnsi"/>
          <w:sz w:val="22"/>
        </w:rPr>
        <w:t xml:space="preserve"> and</w:t>
      </w:r>
      <w:r w:rsidR="003D27BA" w:rsidRPr="003D27BA">
        <w:rPr>
          <w:rFonts w:asciiTheme="minorHAnsi" w:hAnsiTheme="minorHAnsi"/>
          <w:sz w:val="22"/>
        </w:rPr>
        <w:t xml:space="preserve"> </w:t>
      </w:r>
      <w:r w:rsidRPr="003D27BA">
        <w:rPr>
          <w:rFonts w:asciiTheme="minorHAnsi" w:hAnsiTheme="minorHAnsi"/>
          <w:sz w:val="22"/>
        </w:rPr>
        <w:t xml:space="preserve">Closing Ceremony </w:t>
      </w:r>
      <w:r w:rsidR="003D27BA" w:rsidRPr="003D27BA">
        <w:rPr>
          <w:rFonts w:asciiTheme="minorHAnsi" w:hAnsiTheme="minorHAnsi"/>
          <w:sz w:val="22"/>
        </w:rPr>
        <w:t>for the two FFSs</w:t>
      </w:r>
    </w:p>
    <w:p w:rsidR="003D27BA" w:rsidRPr="003D27BA" w:rsidRDefault="003D27BA" w:rsidP="003D27B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/>
          <w:sz w:val="22"/>
        </w:rPr>
      </w:pPr>
      <w:r w:rsidRPr="003D27BA">
        <w:rPr>
          <w:rFonts w:asciiTheme="minorHAnsi" w:hAnsiTheme="minorHAnsi"/>
          <w:sz w:val="22"/>
        </w:rPr>
        <w:t>Carry out a debriefing session with officials at the Ministry of Agriculture on the FFS</w:t>
      </w:r>
    </w:p>
    <w:p w:rsidR="003D27BA" w:rsidRPr="003D27BA" w:rsidRDefault="003D27BA" w:rsidP="003D27B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/>
          <w:sz w:val="22"/>
        </w:rPr>
      </w:pPr>
      <w:r w:rsidRPr="003D27BA">
        <w:rPr>
          <w:rFonts w:asciiTheme="minorHAnsi" w:hAnsiTheme="minorHAnsi"/>
          <w:sz w:val="22"/>
        </w:rPr>
        <w:t>Prepare and submit a Mission Report, including</w:t>
      </w:r>
      <w:r w:rsidR="007D6C5C">
        <w:rPr>
          <w:rFonts w:asciiTheme="minorHAnsi" w:hAnsiTheme="minorHAnsi"/>
          <w:sz w:val="22"/>
        </w:rPr>
        <w:t xml:space="preserve"> a review of the two FFSs</w:t>
      </w:r>
      <w:r w:rsidRPr="003D27BA">
        <w:rPr>
          <w:rFonts w:asciiTheme="minorHAnsi" w:hAnsiTheme="minorHAnsi"/>
          <w:sz w:val="22"/>
        </w:rPr>
        <w:t xml:space="preserve"> recommendations on the way forward</w:t>
      </w:r>
    </w:p>
    <w:p w:rsidR="003D27BA" w:rsidRPr="003D27BA" w:rsidRDefault="003D27BA" w:rsidP="003D27BA">
      <w:pPr>
        <w:spacing w:after="0" w:line="240" w:lineRule="auto"/>
        <w:rPr>
          <w:rFonts w:asciiTheme="minorHAnsi" w:hAnsiTheme="minorHAnsi"/>
          <w:sz w:val="22"/>
        </w:rPr>
      </w:pPr>
    </w:p>
    <w:p w:rsidR="00D23446" w:rsidRDefault="003D27BA" w:rsidP="003D27BA">
      <w:pPr>
        <w:pStyle w:val="NormalWeb"/>
        <w:rPr>
          <w:rFonts w:asciiTheme="minorHAnsi" w:hAnsiTheme="minorHAnsi"/>
          <w:sz w:val="22"/>
          <w:szCs w:val="22"/>
        </w:rPr>
      </w:pPr>
      <w:r w:rsidRPr="00D23446">
        <w:rPr>
          <w:rFonts w:asciiTheme="minorHAnsi" w:hAnsiTheme="minorHAnsi"/>
          <w:b/>
          <w:sz w:val="22"/>
          <w:szCs w:val="22"/>
        </w:rPr>
        <w:t>Qualifications:</w:t>
      </w:r>
      <w:r w:rsidRPr="003D27BA">
        <w:rPr>
          <w:rFonts w:asciiTheme="minorHAnsi" w:hAnsiTheme="minorHAnsi"/>
          <w:sz w:val="22"/>
          <w:szCs w:val="22"/>
        </w:rPr>
        <w:t xml:space="preserve"> </w:t>
      </w:r>
    </w:p>
    <w:p w:rsidR="00D23446" w:rsidRDefault="003D27BA" w:rsidP="00D23446">
      <w:pPr>
        <w:pStyle w:val="NormalWeb"/>
        <w:numPr>
          <w:ilvl w:val="0"/>
          <w:numId w:val="12"/>
        </w:numPr>
        <w:rPr>
          <w:rFonts w:asciiTheme="minorHAnsi" w:hAnsiTheme="minorHAnsi"/>
          <w:sz w:val="22"/>
          <w:szCs w:val="22"/>
        </w:rPr>
      </w:pPr>
      <w:r w:rsidRPr="003D27BA">
        <w:rPr>
          <w:rFonts w:asciiTheme="minorHAnsi" w:hAnsiTheme="minorHAnsi"/>
          <w:sz w:val="22"/>
          <w:szCs w:val="22"/>
        </w:rPr>
        <w:t>A first degree (BSc) in Agriculture or related sciences</w:t>
      </w:r>
      <w:r w:rsidR="00D23446">
        <w:rPr>
          <w:rFonts w:asciiTheme="minorHAnsi" w:hAnsiTheme="minorHAnsi"/>
          <w:sz w:val="22"/>
          <w:szCs w:val="22"/>
        </w:rPr>
        <w:t>.</w:t>
      </w:r>
    </w:p>
    <w:p w:rsidR="00D23446" w:rsidRDefault="00D23446" w:rsidP="00D23446">
      <w:pPr>
        <w:pStyle w:val="NormalWeb"/>
        <w:numPr>
          <w:ilvl w:val="0"/>
          <w:numId w:val="1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Post-graduate training in Agriculture</w:t>
      </w:r>
      <w:r w:rsidR="00220A9C">
        <w:rPr>
          <w:rFonts w:asciiTheme="minorHAnsi" w:hAnsiTheme="minorHAnsi"/>
          <w:sz w:val="22"/>
          <w:szCs w:val="22"/>
        </w:rPr>
        <w:t xml:space="preserve"> (or </w:t>
      </w:r>
      <w:r>
        <w:rPr>
          <w:rFonts w:asciiTheme="minorHAnsi" w:hAnsiTheme="minorHAnsi"/>
          <w:sz w:val="22"/>
          <w:szCs w:val="22"/>
        </w:rPr>
        <w:t>related field) and / or Project Management</w:t>
      </w:r>
    </w:p>
    <w:p w:rsidR="00D23446" w:rsidRDefault="00220A9C" w:rsidP="00D23446">
      <w:pPr>
        <w:pStyle w:val="NormalWeb"/>
        <w:numPr>
          <w:ilvl w:val="0"/>
          <w:numId w:val="1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6-8 </w:t>
      </w:r>
      <w:proofErr w:type="spellStart"/>
      <w:r w:rsidR="003D27BA" w:rsidRPr="003D27BA">
        <w:rPr>
          <w:rFonts w:asciiTheme="minorHAnsi" w:hAnsiTheme="minorHAnsi"/>
          <w:sz w:val="22"/>
          <w:szCs w:val="22"/>
        </w:rPr>
        <w:t>years experience</w:t>
      </w:r>
      <w:proofErr w:type="spellEnd"/>
      <w:r w:rsidR="003D27BA" w:rsidRPr="003D27BA">
        <w:rPr>
          <w:rFonts w:asciiTheme="minorHAnsi" w:hAnsiTheme="minorHAnsi"/>
          <w:sz w:val="22"/>
          <w:szCs w:val="22"/>
        </w:rPr>
        <w:t xml:space="preserve"> in </w:t>
      </w:r>
      <w:r w:rsidR="00D23446">
        <w:rPr>
          <w:rFonts w:asciiTheme="minorHAnsi" w:hAnsiTheme="minorHAnsi"/>
          <w:sz w:val="22"/>
          <w:szCs w:val="22"/>
        </w:rPr>
        <w:t>agricultural</w:t>
      </w:r>
      <w:r w:rsidR="003D27BA" w:rsidRPr="003D27BA">
        <w:rPr>
          <w:rFonts w:asciiTheme="minorHAnsi" w:hAnsiTheme="minorHAnsi"/>
          <w:sz w:val="22"/>
          <w:szCs w:val="22"/>
        </w:rPr>
        <w:t xml:space="preserve"> development</w:t>
      </w:r>
      <w:r>
        <w:rPr>
          <w:rFonts w:asciiTheme="minorHAnsi" w:hAnsiTheme="minorHAnsi"/>
          <w:sz w:val="22"/>
          <w:szCs w:val="22"/>
        </w:rPr>
        <w:t xml:space="preserve"> and / or project management</w:t>
      </w:r>
    </w:p>
    <w:p w:rsidR="00D23446" w:rsidRPr="00D23446" w:rsidRDefault="00220A9C" w:rsidP="00D23446">
      <w:pPr>
        <w:pStyle w:val="NormalWeb"/>
        <w:numPr>
          <w:ilvl w:val="0"/>
          <w:numId w:val="1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</w:t>
      </w:r>
      <w:r w:rsidR="003D27BA" w:rsidRPr="003D27BA">
        <w:rPr>
          <w:rFonts w:asciiTheme="minorHAnsi" w:hAnsiTheme="minorHAnsi"/>
          <w:sz w:val="22"/>
          <w:szCs w:val="22"/>
        </w:rPr>
        <w:t>xperience as a Farmer Field School Master Trainer</w:t>
      </w:r>
      <w:r w:rsidR="00D23446">
        <w:rPr>
          <w:rFonts w:asciiTheme="minorHAnsi" w:hAnsiTheme="minorHAnsi"/>
          <w:sz w:val="22"/>
          <w:szCs w:val="22"/>
        </w:rPr>
        <w:t xml:space="preserve"> (national / regional)</w:t>
      </w:r>
      <w:r w:rsidR="003D27BA" w:rsidRPr="003D27BA">
        <w:rPr>
          <w:rFonts w:asciiTheme="minorHAnsi" w:hAnsiTheme="minorHAnsi"/>
          <w:sz w:val="22"/>
          <w:szCs w:val="22"/>
        </w:rPr>
        <w:t xml:space="preserve"> </w:t>
      </w:r>
      <w:r w:rsidR="00D23446">
        <w:rPr>
          <w:rFonts w:asciiTheme="minorHAnsi" w:hAnsiTheme="minorHAnsi"/>
          <w:sz w:val="22"/>
          <w:szCs w:val="22"/>
        </w:rPr>
        <w:t>a must</w:t>
      </w:r>
    </w:p>
    <w:p w:rsidR="00D23446" w:rsidRDefault="00D23446" w:rsidP="00D23446">
      <w:pPr>
        <w:pStyle w:val="NormalWeb"/>
        <w:numPr>
          <w:ilvl w:val="0"/>
          <w:numId w:val="1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</w:t>
      </w:r>
      <w:r w:rsidR="003D27BA" w:rsidRPr="003D27BA">
        <w:rPr>
          <w:rFonts w:asciiTheme="minorHAnsi" w:hAnsiTheme="minorHAnsi"/>
          <w:sz w:val="22"/>
          <w:szCs w:val="22"/>
        </w:rPr>
        <w:t>nowledge of gender in project management and /or practical experience in implementing gender mainstreaming on the field</w:t>
      </w:r>
      <w:r>
        <w:rPr>
          <w:rFonts w:asciiTheme="minorHAnsi" w:hAnsiTheme="minorHAnsi"/>
          <w:sz w:val="22"/>
          <w:szCs w:val="22"/>
        </w:rPr>
        <w:t xml:space="preserve"> would be an asset</w:t>
      </w:r>
    </w:p>
    <w:p w:rsidR="003D27BA" w:rsidRPr="003D27BA" w:rsidRDefault="003D27BA" w:rsidP="00D23446">
      <w:pPr>
        <w:pStyle w:val="NormalWeb"/>
        <w:numPr>
          <w:ilvl w:val="0"/>
          <w:numId w:val="12"/>
        </w:numPr>
        <w:rPr>
          <w:rFonts w:asciiTheme="minorHAnsi" w:hAnsiTheme="minorHAnsi"/>
          <w:sz w:val="22"/>
          <w:szCs w:val="22"/>
        </w:rPr>
      </w:pPr>
      <w:r w:rsidRPr="003D27BA">
        <w:rPr>
          <w:rFonts w:asciiTheme="minorHAnsi" w:hAnsiTheme="minorHAnsi"/>
          <w:sz w:val="22"/>
          <w:szCs w:val="22"/>
        </w:rPr>
        <w:t xml:space="preserve">Fluency in English is essential </w:t>
      </w:r>
    </w:p>
    <w:p w:rsidR="005353A5" w:rsidRPr="003D27BA" w:rsidRDefault="005353A5" w:rsidP="003D27BA">
      <w:pPr>
        <w:pStyle w:val="NormalWeb"/>
        <w:rPr>
          <w:rFonts w:asciiTheme="minorHAnsi" w:hAnsiTheme="minorHAnsi"/>
          <w:sz w:val="22"/>
          <w:szCs w:val="22"/>
        </w:rPr>
      </w:pPr>
    </w:p>
    <w:p w:rsidR="007A511A" w:rsidRPr="003D27BA" w:rsidRDefault="007A511A" w:rsidP="003D27BA">
      <w:pPr>
        <w:pStyle w:val="NormalWeb"/>
        <w:rPr>
          <w:rFonts w:asciiTheme="minorHAnsi" w:hAnsiTheme="minorHAnsi"/>
          <w:sz w:val="22"/>
          <w:szCs w:val="22"/>
        </w:rPr>
      </w:pPr>
      <w:r w:rsidRPr="003D27BA">
        <w:rPr>
          <w:rFonts w:asciiTheme="minorHAnsi" w:hAnsiTheme="minorHAnsi"/>
          <w:b/>
          <w:sz w:val="22"/>
          <w:szCs w:val="22"/>
        </w:rPr>
        <w:t>Duration</w:t>
      </w:r>
      <w:r w:rsidRPr="003D27BA">
        <w:rPr>
          <w:rFonts w:asciiTheme="minorHAnsi" w:hAnsiTheme="minorHAnsi"/>
          <w:sz w:val="22"/>
          <w:szCs w:val="22"/>
        </w:rPr>
        <w:t>:</w:t>
      </w:r>
    </w:p>
    <w:p w:rsidR="00122670" w:rsidRPr="003D27BA" w:rsidRDefault="00D23446" w:rsidP="003D27BA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50</w:t>
      </w:r>
      <w:r w:rsidRPr="003D27BA">
        <w:rPr>
          <w:rFonts w:asciiTheme="minorHAnsi" w:hAnsiTheme="minorHAnsi"/>
          <w:sz w:val="22"/>
          <w:szCs w:val="22"/>
        </w:rPr>
        <w:t xml:space="preserve"> days over </w:t>
      </w:r>
      <w:r>
        <w:rPr>
          <w:rFonts w:asciiTheme="minorHAnsi" w:hAnsiTheme="minorHAnsi"/>
          <w:sz w:val="22"/>
          <w:szCs w:val="22"/>
        </w:rPr>
        <w:t xml:space="preserve">a 10-12 month </w:t>
      </w:r>
      <w:r w:rsidRPr="003D27BA">
        <w:rPr>
          <w:rFonts w:asciiTheme="minorHAnsi" w:hAnsiTheme="minorHAnsi"/>
          <w:sz w:val="22"/>
          <w:szCs w:val="22"/>
        </w:rPr>
        <w:t xml:space="preserve">period including four (4) missions to St. Kitts and Nevis – </w:t>
      </w:r>
      <w:r w:rsidR="007D6C5C">
        <w:rPr>
          <w:rFonts w:asciiTheme="minorHAnsi" w:hAnsiTheme="minorHAnsi"/>
          <w:sz w:val="22"/>
          <w:szCs w:val="22"/>
        </w:rPr>
        <w:t>38 days field activities</w:t>
      </w:r>
      <w:r>
        <w:rPr>
          <w:rFonts w:asciiTheme="minorHAnsi" w:hAnsiTheme="minorHAnsi"/>
          <w:sz w:val="22"/>
          <w:szCs w:val="22"/>
        </w:rPr>
        <w:t xml:space="preserve"> and 12</w:t>
      </w:r>
      <w:r w:rsidRPr="003D27BA">
        <w:rPr>
          <w:rFonts w:asciiTheme="minorHAnsi" w:hAnsiTheme="minorHAnsi"/>
          <w:sz w:val="22"/>
          <w:szCs w:val="22"/>
        </w:rPr>
        <w:t xml:space="preserve"> days desk work</w:t>
      </w:r>
    </w:p>
    <w:p w:rsidR="005353A5" w:rsidRPr="003D27BA" w:rsidRDefault="005353A5" w:rsidP="003D27BA">
      <w:pPr>
        <w:pStyle w:val="NormalWeb"/>
        <w:rPr>
          <w:rFonts w:asciiTheme="minorHAnsi" w:hAnsiTheme="minorHAnsi"/>
          <w:sz w:val="22"/>
          <w:szCs w:val="22"/>
        </w:rPr>
      </w:pPr>
    </w:p>
    <w:p w:rsidR="007A511A" w:rsidRPr="003D27BA" w:rsidRDefault="007A511A" w:rsidP="00220A9C">
      <w:pPr>
        <w:pStyle w:val="NormalWeb"/>
        <w:rPr>
          <w:rFonts w:asciiTheme="minorHAnsi" w:hAnsiTheme="minorHAnsi"/>
          <w:sz w:val="22"/>
          <w:szCs w:val="22"/>
        </w:rPr>
      </w:pPr>
      <w:r w:rsidRPr="003D27BA">
        <w:rPr>
          <w:rFonts w:asciiTheme="minorHAnsi" w:hAnsiTheme="minorHAnsi"/>
          <w:b/>
          <w:sz w:val="22"/>
          <w:szCs w:val="22"/>
        </w:rPr>
        <w:t>Duty Station:</w:t>
      </w:r>
      <w:r w:rsidRPr="003D27BA">
        <w:rPr>
          <w:rFonts w:asciiTheme="minorHAnsi" w:hAnsiTheme="minorHAnsi"/>
          <w:sz w:val="22"/>
          <w:szCs w:val="22"/>
        </w:rPr>
        <w:t xml:space="preserve"> </w:t>
      </w:r>
      <w:r w:rsidR="001C517F">
        <w:rPr>
          <w:rFonts w:asciiTheme="minorHAnsi" w:hAnsiTheme="minorHAnsi"/>
          <w:sz w:val="22"/>
          <w:szCs w:val="22"/>
        </w:rPr>
        <w:t xml:space="preserve"> </w:t>
      </w:r>
      <w:r w:rsidR="00D23446">
        <w:rPr>
          <w:rFonts w:asciiTheme="minorHAnsi" w:hAnsiTheme="minorHAnsi"/>
          <w:sz w:val="22"/>
          <w:szCs w:val="22"/>
        </w:rPr>
        <w:t>Home base and St. Kitts and Nevis</w:t>
      </w:r>
    </w:p>
    <w:sectPr w:rsidR="007A511A" w:rsidRPr="003D27BA" w:rsidSect="009C087B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DB2" w:rsidRDefault="00B02DB2" w:rsidP="001D3AF7">
      <w:pPr>
        <w:spacing w:after="0" w:line="240" w:lineRule="auto"/>
      </w:pPr>
      <w:r>
        <w:separator/>
      </w:r>
    </w:p>
  </w:endnote>
  <w:endnote w:type="continuationSeparator" w:id="0">
    <w:p w:rsidR="00B02DB2" w:rsidRDefault="00B02DB2" w:rsidP="001D3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DB2" w:rsidRDefault="00B02DB2" w:rsidP="001D3AF7">
      <w:pPr>
        <w:spacing w:after="0" w:line="240" w:lineRule="auto"/>
      </w:pPr>
      <w:r>
        <w:separator/>
      </w:r>
    </w:p>
  </w:footnote>
  <w:footnote w:type="continuationSeparator" w:id="0">
    <w:p w:rsidR="00B02DB2" w:rsidRDefault="00B02DB2" w:rsidP="001D3A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376AE"/>
    <w:multiLevelType w:val="hybridMultilevel"/>
    <w:tmpl w:val="76DEB67E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54B1385"/>
    <w:multiLevelType w:val="hybridMultilevel"/>
    <w:tmpl w:val="09FED4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3C72C5"/>
    <w:multiLevelType w:val="hybridMultilevel"/>
    <w:tmpl w:val="8AB488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E4103A"/>
    <w:multiLevelType w:val="hybridMultilevel"/>
    <w:tmpl w:val="6734C608"/>
    <w:lvl w:ilvl="0" w:tplc="38D4699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D5A31"/>
    <w:multiLevelType w:val="hybridMultilevel"/>
    <w:tmpl w:val="CB8C441A"/>
    <w:lvl w:ilvl="0" w:tplc="86340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D35455"/>
    <w:multiLevelType w:val="hybridMultilevel"/>
    <w:tmpl w:val="CE1A6308"/>
    <w:lvl w:ilvl="0" w:tplc="2A6865B8">
      <w:start w:val="1"/>
      <w:numFmt w:val="decimal"/>
      <w:lvlText w:val="%1."/>
      <w:lvlJc w:val="left"/>
      <w:pPr>
        <w:ind w:left="813" w:hanging="4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3D3F644D"/>
    <w:multiLevelType w:val="hybridMultilevel"/>
    <w:tmpl w:val="30B4F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732E85"/>
    <w:multiLevelType w:val="hybridMultilevel"/>
    <w:tmpl w:val="B890E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724D01"/>
    <w:multiLevelType w:val="hybridMultilevel"/>
    <w:tmpl w:val="B8C28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AA6C53"/>
    <w:multiLevelType w:val="hybridMultilevel"/>
    <w:tmpl w:val="E10AD6C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F0E465D"/>
    <w:multiLevelType w:val="hybridMultilevel"/>
    <w:tmpl w:val="1EA062A4"/>
    <w:lvl w:ilvl="0" w:tplc="57B425AC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1">
    <w:nsid w:val="7A1975B4"/>
    <w:multiLevelType w:val="hybridMultilevel"/>
    <w:tmpl w:val="3B3A7E24"/>
    <w:lvl w:ilvl="0" w:tplc="5876340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9"/>
  </w:num>
  <w:num w:numId="5">
    <w:abstractNumId w:val="0"/>
  </w:num>
  <w:num w:numId="6">
    <w:abstractNumId w:val="11"/>
  </w:num>
  <w:num w:numId="7">
    <w:abstractNumId w:val="6"/>
  </w:num>
  <w:num w:numId="8">
    <w:abstractNumId w:val="5"/>
  </w:num>
  <w:num w:numId="9">
    <w:abstractNumId w:val="10"/>
  </w:num>
  <w:num w:numId="10">
    <w:abstractNumId w:val="1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F7"/>
    <w:rsid w:val="00000289"/>
    <w:rsid w:val="00022713"/>
    <w:rsid w:val="00022B0B"/>
    <w:rsid w:val="0008654E"/>
    <w:rsid w:val="00122670"/>
    <w:rsid w:val="00152038"/>
    <w:rsid w:val="001C517F"/>
    <w:rsid w:val="001D3AF7"/>
    <w:rsid w:val="001E2D84"/>
    <w:rsid w:val="00217AA6"/>
    <w:rsid w:val="00220A9C"/>
    <w:rsid w:val="0022317E"/>
    <w:rsid w:val="00257E6B"/>
    <w:rsid w:val="002844FD"/>
    <w:rsid w:val="003156A2"/>
    <w:rsid w:val="00327057"/>
    <w:rsid w:val="003321C5"/>
    <w:rsid w:val="00363B59"/>
    <w:rsid w:val="00364EB5"/>
    <w:rsid w:val="00371611"/>
    <w:rsid w:val="00383342"/>
    <w:rsid w:val="003D27BA"/>
    <w:rsid w:val="00403806"/>
    <w:rsid w:val="00424FB9"/>
    <w:rsid w:val="00441FEC"/>
    <w:rsid w:val="004610D5"/>
    <w:rsid w:val="004B4246"/>
    <w:rsid w:val="005353A5"/>
    <w:rsid w:val="00550417"/>
    <w:rsid w:val="005E0544"/>
    <w:rsid w:val="005E0F11"/>
    <w:rsid w:val="00665FA2"/>
    <w:rsid w:val="00681B50"/>
    <w:rsid w:val="00701BC9"/>
    <w:rsid w:val="00711591"/>
    <w:rsid w:val="00755FC6"/>
    <w:rsid w:val="00761059"/>
    <w:rsid w:val="007A511A"/>
    <w:rsid w:val="007D6C5C"/>
    <w:rsid w:val="007F0E43"/>
    <w:rsid w:val="00837405"/>
    <w:rsid w:val="00891FDA"/>
    <w:rsid w:val="008D6315"/>
    <w:rsid w:val="008F1816"/>
    <w:rsid w:val="009135DF"/>
    <w:rsid w:val="009A4ECB"/>
    <w:rsid w:val="009C087B"/>
    <w:rsid w:val="009D4750"/>
    <w:rsid w:val="009F3DE6"/>
    <w:rsid w:val="00A311B6"/>
    <w:rsid w:val="00A65E3A"/>
    <w:rsid w:val="00AC4CBA"/>
    <w:rsid w:val="00B02DB2"/>
    <w:rsid w:val="00B07650"/>
    <w:rsid w:val="00B962F0"/>
    <w:rsid w:val="00BB7B61"/>
    <w:rsid w:val="00BD740C"/>
    <w:rsid w:val="00C00A47"/>
    <w:rsid w:val="00C13EA4"/>
    <w:rsid w:val="00C64346"/>
    <w:rsid w:val="00CD2BFF"/>
    <w:rsid w:val="00CE63D0"/>
    <w:rsid w:val="00D23446"/>
    <w:rsid w:val="00D24740"/>
    <w:rsid w:val="00DD5663"/>
    <w:rsid w:val="00E055F2"/>
    <w:rsid w:val="00E613EC"/>
    <w:rsid w:val="00E9798A"/>
    <w:rsid w:val="00F734BE"/>
    <w:rsid w:val="00FD1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AF7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ListParagraph">
    <w:name w:val="List Paragraph"/>
    <w:basedOn w:val="Normal"/>
    <w:link w:val="ListParagraphChar"/>
    <w:uiPriority w:val="99"/>
    <w:qFormat/>
    <w:rsid w:val="001D3A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D3AF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3A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3AF7"/>
    <w:rPr>
      <w:rFonts w:ascii="Times New Roman" w:hAnsi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1D3AF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374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74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7405"/>
    <w:rPr>
      <w:rFonts w:ascii="Times New Roman" w:hAnsi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74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7405"/>
    <w:rPr>
      <w:rFonts w:ascii="Times New Roman" w:hAnsi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7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405"/>
    <w:rPr>
      <w:rFonts w:ascii="Tahoma" w:hAnsi="Tahoma" w:cs="Tahoma"/>
      <w:sz w:val="16"/>
      <w:szCs w:val="16"/>
      <w:lang w:val="en-GB"/>
    </w:rPr>
  </w:style>
  <w:style w:type="paragraph" w:styleId="NormalWeb">
    <w:name w:val="Normal (Web)"/>
    <w:basedOn w:val="Normal"/>
    <w:rsid w:val="00371611"/>
    <w:pPr>
      <w:spacing w:after="0" w:line="240" w:lineRule="auto"/>
    </w:pPr>
    <w:rPr>
      <w:rFonts w:eastAsia="Times New Roman" w:cs="Times New Roman"/>
      <w:szCs w:val="24"/>
    </w:rPr>
  </w:style>
  <w:style w:type="character" w:customStyle="1" w:styleId="ListParagraphChar">
    <w:name w:val="List Paragraph Char"/>
    <w:link w:val="ListParagraph"/>
    <w:uiPriority w:val="99"/>
    <w:rsid w:val="003D27BA"/>
    <w:rPr>
      <w:rFonts w:ascii="Times New Roman" w:hAnsi="Times New Roman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AF7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ListParagraph">
    <w:name w:val="List Paragraph"/>
    <w:basedOn w:val="Normal"/>
    <w:link w:val="ListParagraphChar"/>
    <w:uiPriority w:val="99"/>
    <w:qFormat/>
    <w:rsid w:val="001D3A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D3AF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3A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3AF7"/>
    <w:rPr>
      <w:rFonts w:ascii="Times New Roman" w:hAnsi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1D3AF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374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74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7405"/>
    <w:rPr>
      <w:rFonts w:ascii="Times New Roman" w:hAnsi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74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7405"/>
    <w:rPr>
      <w:rFonts w:ascii="Times New Roman" w:hAnsi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7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405"/>
    <w:rPr>
      <w:rFonts w:ascii="Tahoma" w:hAnsi="Tahoma" w:cs="Tahoma"/>
      <w:sz w:val="16"/>
      <w:szCs w:val="16"/>
      <w:lang w:val="en-GB"/>
    </w:rPr>
  </w:style>
  <w:style w:type="paragraph" w:styleId="NormalWeb">
    <w:name w:val="Normal (Web)"/>
    <w:basedOn w:val="Normal"/>
    <w:rsid w:val="00371611"/>
    <w:pPr>
      <w:spacing w:after="0" w:line="240" w:lineRule="auto"/>
    </w:pPr>
    <w:rPr>
      <w:rFonts w:eastAsia="Times New Roman" w:cs="Times New Roman"/>
      <w:szCs w:val="24"/>
    </w:rPr>
  </w:style>
  <w:style w:type="character" w:customStyle="1" w:styleId="ListParagraphChar">
    <w:name w:val="List Paragraph Char"/>
    <w:link w:val="ListParagraph"/>
    <w:uiPriority w:val="99"/>
    <w:rsid w:val="003D27BA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kittitianposse@hot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ruth.elcock@fao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AD2AE-43D9-4B09-8D6A-F5D5DBFE5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6115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lastModifiedBy>Lopez, Vyjayanthi (FAOSLC)</cp:lastModifiedBy>
  <cp:revision>12</cp:revision>
  <dcterms:created xsi:type="dcterms:W3CDTF">2015-01-28T01:25:00Z</dcterms:created>
  <dcterms:modified xsi:type="dcterms:W3CDTF">2015-02-10T14:41:00Z</dcterms:modified>
</cp:coreProperties>
</file>