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7E" w:rsidRDefault="004D6EB8" w:rsidP="004D6EB8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>
        <w:rPr>
          <w:b/>
          <w:sz w:val="32"/>
          <w:szCs w:val="32"/>
          <w:lang w:val="en-US"/>
        </w:rPr>
        <w:t>MATISSE ARABESQUE</w:t>
      </w:r>
    </w:p>
    <w:p w:rsidR="004D6EB8" w:rsidRPr="004D6EB8" w:rsidRDefault="004D6EB8" w:rsidP="004D6EB8">
      <w:pPr>
        <w:jc w:val="center"/>
        <w:rPr>
          <w:b/>
          <w:sz w:val="32"/>
          <w:szCs w:val="32"/>
          <w:lang w:val="it-IT"/>
        </w:rPr>
      </w:pPr>
      <w:r w:rsidRPr="004D6EB8">
        <w:rPr>
          <w:b/>
          <w:sz w:val="32"/>
          <w:szCs w:val="32"/>
          <w:lang w:val="it-IT"/>
        </w:rPr>
        <w:t>Scuderie del Quirinale Via XXIV Maggio</w:t>
      </w:r>
    </w:p>
    <w:p w:rsidR="004D6EB8" w:rsidRDefault="004D6EB8" w:rsidP="004D6EB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Visita Guidata 29 APRIL 2015</w:t>
      </w:r>
    </w:p>
    <w:p w:rsidR="004D6EB8" w:rsidRDefault="004D6EB8" w:rsidP="004D6EB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AT 13:50 </w:t>
      </w:r>
    </w:p>
    <w:p w:rsidR="006E5B53" w:rsidRPr="006E5B53" w:rsidRDefault="006E5B53" w:rsidP="004D6EB8">
      <w:pPr>
        <w:jc w:val="center"/>
        <w:rPr>
          <w:b/>
          <w:sz w:val="32"/>
          <w:szCs w:val="32"/>
          <w:lang w:val="it-IT"/>
        </w:rPr>
      </w:pPr>
      <w:r w:rsidRPr="006E5B53">
        <w:rPr>
          <w:b/>
          <w:sz w:val="32"/>
          <w:szCs w:val="32"/>
          <w:lang w:val="it-IT"/>
        </w:rPr>
        <w:t>Si prega di lasciare il proprio nome, telefono o cellular</w:t>
      </w:r>
      <w:r w:rsidR="009B08ED">
        <w:rPr>
          <w:b/>
          <w:sz w:val="32"/>
          <w:szCs w:val="32"/>
          <w:lang w:val="it-IT"/>
        </w:rPr>
        <w:t>e</w:t>
      </w:r>
      <w:r w:rsidRPr="006E5B53">
        <w:rPr>
          <w:b/>
          <w:sz w:val="32"/>
          <w:szCs w:val="32"/>
          <w:lang w:val="it-IT"/>
        </w:rPr>
        <w:t xml:space="preserve"> non pi</w:t>
      </w:r>
      <w:r>
        <w:rPr>
          <w:b/>
          <w:sz w:val="32"/>
          <w:szCs w:val="32"/>
          <w:lang w:val="it-IT"/>
        </w:rPr>
        <w:t>ù tardi del 27 aprile (up to 12:</w:t>
      </w:r>
      <w:r w:rsidR="009B08ED">
        <w:rPr>
          <w:b/>
          <w:sz w:val="32"/>
          <w:szCs w:val="32"/>
          <w:lang w:val="it-IT"/>
        </w:rPr>
        <w:t>00 hrs</w:t>
      </w:r>
      <w:r>
        <w:rPr>
          <w:b/>
          <w:sz w:val="32"/>
          <w:szCs w:val="32"/>
          <w:lang w:val="it-IT"/>
        </w:rPr>
        <w:t>)</w:t>
      </w:r>
    </w:p>
    <w:p w:rsidR="004D6EB8" w:rsidRPr="009B08ED" w:rsidRDefault="009B08ED" w:rsidP="004D6EB8">
      <w:pPr>
        <w:jc w:val="center"/>
        <w:rPr>
          <w:b/>
          <w:sz w:val="32"/>
          <w:szCs w:val="32"/>
        </w:rPr>
      </w:pPr>
      <w:r w:rsidRPr="009B08ED">
        <w:rPr>
          <w:b/>
          <w:sz w:val="32"/>
          <w:szCs w:val="32"/>
        </w:rPr>
        <w:t>**********</w:t>
      </w:r>
    </w:p>
    <w:p w:rsidR="004D6EB8" w:rsidRDefault="004D6EB8" w:rsidP="004D6EB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Booking should be made at FFOA Desk by 27 April (morning)</w:t>
      </w:r>
    </w:p>
    <w:p w:rsidR="004D6EB8" w:rsidRDefault="004D6EB8" w:rsidP="004D6EB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indicating name, home tel. and cell number</w:t>
      </w:r>
    </w:p>
    <w:p w:rsidR="004D6EB8" w:rsidRPr="004D6EB8" w:rsidRDefault="004D6EB8" w:rsidP="004D6EB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Name of the guide:  Valentina Di Lonardo – cell no. 338 96 76 078</w:t>
      </w:r>
    </w:p>
    <w:sectPr w:rsidR="004D6EB8" w:rsidRPr="004D6EB8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B8"/>
    <w:rsid w:val="00180AE5"/>
    <w:rsid w:val="0022317E"/>
    <w:rsid w:val="004D6EB8"/>
    <w:rsid w:val="005E0F11"/>
    <w:rsid w:val="006E5B53"/>
    <w:rsid w:val="009A4ECB"/>
    <w:rsid w:val="009B08ED"/>
    <w:rsid w:val="009C087B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Certelli, AnnaMaria</dc:creator>
  <cp:lastModifiedBy>Certelli, AnnaMaria</cp:lastModifiedBy>
  <cp:revision>2</cp:revision>
  <cp:lastPrinted>2015-04-14T09:31:00Z</cp:lastPrinted>
  <dcterms:created xsi:type="dcterms:W3CDTF">2015-04-14T10:45:00Z</dcterms:created>
  <dcterms:modified xsi:type="dcterms:W3CDTF">2015-04-14T10:45:00Z</dcterms:modified>
</cp:coreProperties>
</file>