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0478" w:rsidRDefault="00040478" w:rsidP="00040478">
      <w:pPr>
        <w:rPr>
          <w:lang w:val="en-US"/>
        </w:rPr>
      </w:pPr>
      <w:r>
        <w:rPr>
          <w:lang w:val="en-US"/>
        </w:rPr>
        <w:t>Dear FFOA member,</w:t>
      </w:r>
    </w:p>
    <w:p w:rsidR="00040478" w:rsidRDefault="00040478" w:rsidP="00040478">
      <w:pPr>
        <w:rPr>
          <w:lang w:val="en-US"/>
        </w:rPr>
      </w:pPr>
    </w:p>
    <w:p w:rsidR="00040478" w:rsidRDefault="00040478" w:rsidP="00040478">
      <w:pPr>
        <w:rPr>
          <w:lang w:val="en-US"/>
        </w:rPr>
      </w:pPr>
      <w:r>
        <w:rPr>
          <w:lang w:val="en-US"/>
        </w:rPr>
        <w:t xml:space="preserve">I am delighted to share with you information about the latest of the social and recreational activities arranged by FFOA – a Trip to San </w:t>
      </w:r>
      <w:proofErr w:type="spellStart"/>
      <w:r>
        <w:rPr>
          <w:lang w:val="en-US"/>
        </w:rPr>
        <w:t>Galgano</w:t>
      </w:r>
      <w:proofErr w:type="spellEnd"/>
      <w:proofErr w:type="gramStart"/>
      <w:r>
        <w:rPr>
          <w:lang w:val="en-US"/>
        </w:rPr>
        <w:t>  and</w:t>
      </w:r>
      <w:proofErr w:type="gramEnd"/>
      <w:r>
        <w:rPr>
          <w:lang w:val="en-US"/>
        </w:rPr>
        <w:t xml:space="preserve"> </w:t>
      </w:r>
      <w:proofErr w:type="spellStart"/>
      <w:r>
        <w:rPr>
          <w:lang w:val="en-US"/>
        </w:rPr>
        <w:t>Volterra</w:t>
      </w:r>
      <w:proofErr w:type="spellEnd"/>
      <w:r>
        <w:rPr>
          <w:lang w:val="en-US"/>
        </w:rPr>
        <w:t>, 26-27 September.  A full description from our expert guide is provided below.</w:t>
      </w:r>
    </w:p>
    <w:p w:rsidR="00040478" w:rsidRDefault="00040478" w:rsidP="00040478">
      <w:pPr>
        <w:rPr>
          <w:lang w:val="en-US"/>
        </w:rPr>
      </w:pPr>
    </w:p>
    <w:p w:rsidR="00040478" w:rsidRDefault="00040478" w:rsidP="00040478">
      <w:pPr>
        <w:rPr>
          <w:lang w:val="en-US"/>
        </w:rPr>
      </w:pPr>
      <w:r>
        <w:rPr>
          <w:lang w:val="en-US"/>
        </w:rPr>
        <w:t>Regards,</w:t>
      </w:r>
    </w:p>
    <w:p w:rsidR="00040478" w:rsidRDefault="00040478" w:rsidP="00040478">
      <w:pPr>
        <w:rPr>
          <w:lang w:val="en-US"/>
        </w:rPr>
      </w:pPr>
      <w:r>
        <w:rPr>
          <w:lang w:val="en-US"/>
        </w:rPr>
        <w:t>Joan Smidt</w:t>
      </w:r>
    </w:p>
    <w:p w:rsidR="00040478" w:rsidRDefault="00040478" w:rsidP="00040478">
      <w:pPr>
        <w:rPr>
          <w:lang w:val="en-US"/>
        </w:rPr>
      </w:pPr>
      <w:r>
        <w:rPr>
          <w:lang w:val="en-US"/>
        </w:rPr>
        <w:t>Chair, Social and Recreational Activities sub-Committee</w:t>
      </w:r>
    </w:p>
    <w:p w:rsidR="00040478" w:rsidRPr="00040478" w:rsidRDefault="00040478" w:rsidP="00040478">
      <w:pPr>
        <w:rPr>
          <w:lang w:val="it-IT"/>
        </w:rPr>
      </w:pPr>
      <w:r w:rsidRPr="00040478">
        <w:rPr>
          <w:lang w:val="it-IT"/>
        </w:rPr>
        <w:t>FFOA</w:t>
      </w:r>
    </w:p>
    <w:p w:rsidR="00040478" w:rsidRPr="00040478" w:rsidRDefault="00040478" w:rsidP="00040478">
      <w:pPr>
        <w:rPr>
          <w:lang w:val="it-IT"/>
        </w:rPr>
      </w:pPr>
    </w:p>
    <w:p w:rsidR="00040478" w:rsidRDefault="00040478" w:rsidP="00040478">
      <w:pPr>
        <w:rPr>
          <w:b/>
          <w:bCs/>
          <w:sz w:val="28"/>
          <w:szCs w:val="28"/>
          <w:lang w:val="it-IT"/>
        </w:rPr>
      </w:pPr>
      <w:r>
        <w:rPr>
          <w:b/>
          <w:bCs/>
          <w:sz w:val="28"/>
          <w:szCs w:val="28"/>
          <w:lang w:val="it-IT"/>
        </w:rPr>
        <w:t xml:space="preserve">Gita a San Galgano e Volterra il 26 e 27 </w:t>
      </w:r>
      <w:proofErr w:type="gramStart"/>
      <w:r>
        <w:rPr>
          <w:b/>
          <w:bCs/>
          <w:sz w:val="28"/>
          <w:szCs w:val="28"/>
          <w:lang w:val="it-IT"/>
        </w:rPr>
        <w:t>Settembre</w:t>
      </w:r>
      <w:proofErr w:type="gramEnd"/>
      <w:r>
        <w:rPr>
          <w:b/>
          <w:bCs/>
          <w:sz w:val="28"/>
          <w:szCs w:val="28"/>
          <w:lang w:val="it-IT"/>
        </w:rPr>
        <w:t xml:space="preserve"> 2015</w:t>
      </w:r>
    </w:p>
    <w:p w:rsidR="00040478" w:rsidRDefault="00040478" w:rsidP="00040478">
      <w:pPr>
        <w:rPr>
          <w:lang w:val="it-IT"/>
        </w:rPr>
      </w:pPr>
    </w:p>
    <w:p w:rsidR="00040478" w:rsidRDefault="00040478" w:rsidP="00040478">
      <w:pPr>
        <w:rPr>
          <w:lang w:val="it-IT"/>
        </w:rPr>
      </w:pPr>
      <w:r>
        <w:rPr>
          <w:lang w:val="it-IT"/>
        </w:rPr>
        <w:t>Partiremo da</w:t>
      </w:r>
      <w:proofErr w:type="gramStart"/>
      <w:r>
        <w:rPr>
          <w:lang w:val="it-IT"/>
        </w:rPr>
        <w:t xml:space="preserve">  </w:t>
      </w:r>
      <w:proofErr w:type="gramEnd"/>
      <w:r>
        <w:rPr>
          <w:lang w:val="it-IT"/>
        </w:rPr>
        <w:t xml:space="preserve">Roma con pullman gran turismo in luogo ed orario da definire, dopo circa tre ore e mezza arriveremo nel comune di Chiusdino dove hanno sede l'eremo di </w:t>
      </w:r>
      <w:proofErr w:type="spellStart"/>
      <w:r>
        <w:rPr>
          <w:lang w:val="it-IT"/>
        </w:rPr>
        <w:t>Montesiepi</w:t>
      </w:r>
      <w:proofErr w:type="spellEnd"/>
      <w:r>
        <w:rPr>
          <w:lang w:val="it-IT"/>
        </w:rPr>
        <w:t xml:space="preserve"> e i resti dell'Abbazia cistercense di San Galgano.  L'Eremo di </w:t>
      </w:r>
      <w:proofErr w:type="spellStart"/>
      <w:r>
        <w:rPr>
          <w:lang w:val="it-IT"/>
        </w:rPr>
        <w:t>Montesiepi</w:t>
      </w:r>
      <w:proofErr w:type="spellEnd"/>
      <w:proofErr w:type="gramStart"/>
      <w:r>
        <w:rPr>
          <w:lang w:val="it-IT"/>
        </w:rPr>
        <w:t xml:space="preserve">  </w:t>
      </w:r>
      <w:proofErr w:type="gramEnd"/>
      <w:r>
        <w:rPr>
          <w:lang w:val="it-IT"/>
        </w:rPr>
        <w:t>sorge sul luogo dove San Galgano visse il suo ultimo anno di vita ed oggi ospita la tomba con la sua spada infissa nella roccia, appena più a valle ci sono gli splendidi resti dell'Abbazia di San Galgano, costruita più tardi, intorno al 1220, di grande suggestione ed inserita in un paesaggio di estrema bellezza che rendono il luogo di grande impatto paesaggistico.</w:t>
      </w:r>
    </w:p>
    <w:p w:rsidR="00040478" w:rsidRDefault="00040478" w:rsidP="00040478">
      <w:pPr>
        <w:spacing w:after="240"/>
        <w:rPr>
          <w:lang w:val="it-IT"/>
        </w:rPr>
      </w:pPr>
      <w:r>
        <w:rPr>
          <w:lang w:val="it-IT"/>
        </w:rPr>
        <w:t xml:space="preserve">Nel pomeriggio, dopo le visite guidate di cui sopra proseguiremo per </w:t>
      </w:r>
      <w:proofErr w:type="gramStart"/>
      <w:r>
        <w:rPr>
          <w:lang w:val="it-IT"/>
        </w:rPr>
        <w:t>Volterra dove</w:t>
      </w:r>
      <w:proofErr w:type="gramEnd"/>
      <w:r>
        <w:rPr>
          <w:lang w:val="it-IT"/>
        </w:rPr>
        <w:t xml:space="preserve"> ceneremo e pernotteremo. Il mattino successivo </w:t>
      </w:r>
      <w:proofErr w:type="gramStart"/>
      <w:r>
        <w:rPr>
          <w:lang w:val="it-IT"/>
        </w:rPr>
        <w:t>parteciperemo</w:t>
      </w:r>
      <w:proofErr w:type="gramEnd"/>
      <w:r>
        <w:rPr>
          <w:lang w:val="it-IT"/>
        </w:rPr>
        <w:t xml:space="preserve"> alla visita guidata della cittadina, che mantiene tutt' oggi il  caratteristico </w:t>
      </w:r>
      <w:r>
        <w:rPr>
          <w:b/>
          <w:bCs/>
          <w:lang w:val="it-IT"/>
        </w:rPr>
        <w:t>aspetto di città medievale</w:t>
      </w:r>
      <w:r>
        <w:rPr>
          <w:lang w:val="it-IT"/>
        </w:rPr>
        <w:t>, dove è ancora possibile gustare l'atmosfera di un'antica Repubblica dell'età Comunale. Il relativo isolamento di cui ha goduto, ha limitato lo sviluppo industriale e commerciale, impedendo quello scempio edilizio che spesso accompagna lo sviluppo economico. </w:t>
      </w:r>
    </w:p>
    <w:p w:rsidR="00040478" w:rsidRDefault="00040478" w:rsidP="00040478">
      <w:pPr>
        <w:rPr>
          <w:lang w:val="it-IT"/>
        </w:rPr>
      </w:pPr>
      <w:r>
        <w:rPr>
          <w:lang w:val="it-IT"/>
        </w:rPr>
        <w:t>Dopo pranzo tempo libero prima della partenza per il rientro a Roma.</w:t>
      </w:r>
    </w:p>
    <w:p w:rsidR="00040478" w:rsidRDefault="00040478" w:rsidP="00040478">
      <w:pPr>
        <w:rPr>
          <w:b/>
          <w:bCs/>
          <w:lang w:val="it-IT"/>
        </w:rPr>
      </w:pPr>
    </w:p>
    <w:p w:rsidR="00040478" w:rsidRDefault="00040478" w:rsidP="00040478">
      <w:pPr>
        <w:rPr>
          <w:b/>
          <w:bCs/>
          <w:lang w:val="it-IT"/>
        </w:rPr>
      </w:pPr>
      <w:r>
        <w:rPr>
          <w:b/>
          <w:bCs/>
          <w:lang w:val="it-IT"/>
        </w:rPr>
        <w:t>Quota individuale in doppia €</w:t>
      </w:r>
      <w:proofErr w:type="gramStart"/>
      <w:r>
        <w:rPr>
          <w:b/>
          <w:bCs/>
          <w:lang w:val="it-IT"/>
        </w:rPr>
        <w:t xml:space="preserve">  </w:t>
      </w:r>
      <w:proofErr w:type="gramEnd"/>
      <w:r>
        <w:rPr>
          <w:b/>
          <w:bCs/>
          <w:lang w:val="it-IT"/>
        </w:rPr>
        <w:t>185,00</w:t>
      </w:r>
    </w:p>
    <w:p w:rsidR="00040478" w:rsidRDefault="00040478" w:rsidP="00040478">
      <w:pPr>
        <w:rPr>
          <w:lang w:val="it-IT"/>
        </w:rPr>
      </w:pPr>
    </w:p>
    <w:p w:rsidR="00040478" w:rsidRDefault="00040478" w:rsidP="00040478">
      <w:pPr>
        <w:rPr>
          <w:lang w:val="it-IT"/>
        </w:rPr>
      </w:pPr>
      <w:r>
        <w:rPr>
          <w:lang w:val="it-IT"/>
        </w:rPr>
        <w:t xml:space="preserve">Comprende Pullman </w:t>
      </w:r>
      <w:proofErr w:type="spellStart"/>
      <w:r>
        <w:rPr>
          <w:lang w:val="it-IT"/>
        </w:rPr>
        <w:t>Gt</w:t>
      </w:r>
      <w:proofErr w:type="spellEnd"/>
      <w:r>
        <w:rPr>
          <w:lang w:val="it-IT"/>
        </w:rPr>
        <w:t xml:space="preserve"> da Roma, sistemazione in hotel 4*a Volterra, pensione completa incluso bevande, assicurazione medico bagaglio, visite guidate di San Galgano e Volterra.</w:t>
      </w:r>
    </w:p>
    <w:p w:rsidR="00040478" w:rsidRDefault="00040478" w:rsidP="00040478">
      <w:pPr>
        <w:rPr>
          <w:b/>
          <w:bCs/>
          <w:u w:val="single"/>
          <w:lang w:val="it-IT"/>
        </w:rPr>
      </w:pPr>
    </w:p>
    <w:p w:rsidR="00040478" w:rsidRDefault="00040478" w:rsidP="00040478">
      <w:pPr>
        <w:rPr>
          <w:b/>
          <w:bCs/>
          <w:u w:val="single"/>
          <w:lang w:val="it-IT"/>
        </w:rPr>
      </w:pPr>
      <w:proofErr w:type="gramStart"/>
      <w:r>
        <w:rPr>
          <w:b/>
          <w:bCs/>
          <w:u w:val="single"/>
          <w:lang w:val="it-IT"/>
        </w:rPr>
        <w:t>Supplemento singola</w:t>
      </w:r>
      <w:proofErr w:type="gramEnd"/>
      <w:r>
        <w:rPr>
          <w:b/>
          <w:bCs/>
          <w:u w:val="single"/>
          <w:lang w:val="it-IT"/>
        </w:rPr>
        <w:t xml:space="preserve"> €  26,00 a notte</w:t>
      </w:r>
    </w:p>
    <w:p w:rsidR="00040478" w:rsidRDefault="00040478" w:rsidP="00040478">
      <w:pPr>
        <w:rPr>
          <w:b/>
          <w:bCs/>
          <w:u w:val="single"/>
          <w:lang w:val="it-IT"/>
        </w:rPr>
      </w:pPr>
    </w:p>
    <w:p w:rsidR="00040478" w:rsidRDefault="00040478" w:rsidP="00040478">
      <w:pPr>
        <w:rPr>
          <w:b/>
          <w:bCs/>
          <w:u w:val="single"/>
          <w:lang w:val="it-IT"/>
        </w:rPr>
      </w:pPr>
      <w:r>
        <w:rPr>
          <w:b/>
          <w:bCs/>
          <w:u w:val="single"/>
          <w:lang w:val="it-IT"/>
        </w:rPr>
        <w:t>La quota non comprende gli ingressi ai musei e/o chiese, la tassa di soggiorno ove richiesta e tutto quanto non compreso nella voce “la quota comprende”.</w:t>
      </w:r>
    </w:p>
    <w:p w:rsidR="00040478" w:rsidRDefault="00040478" w:rsidP="00040478">
      <w:pPr>
        <w:rPr>
          <w:b/>
          <w:bCs/>
          <w:lang w:val="it-IT"/>
        </w:rPr>
      </w:pPr>
    </w:p>
    <w:p w:rsidR="00040478" w:rsidRDefault="00040478" w:rsidP="00040478">
      <w:pPr>
        <w:rPr>
          <w:b/>
          <w:bCs/>
          <w:lang w:val="it-IT"/>
        </w:rPr>
      </w:pPr>
      <w:r>
        <w:rPr>
          <w:b/>
          <w:bCs/>
          <w:lang w:val="it-IT"/>
        </w:rPr>
        <w:t xml:space="preserve">Per informazioni e prenotazioni, </w:t>
      </w:r>
      <w:proofErr w:type="gramStart"/>
      <w:r>
        <w:rPr>
          <w:b/>
          <w:bCs/>
          <w:lang w:val="it-IT"/>
        </w:rPr>
        <w:t>contattare</w:t>
      </w:r>
      <w:proofErr w:type="gramEnd"/>
      <w:r>
        <w:rPr>
          <w:b/>
          <w:bCs/>
          <w:lang w:val="it-IT"/>
        </w:rPr>
        <w:t>  Laura Maioli al 339 7720747</w:t>
      </w:r>
    </w:p>
    <w:p w:rsidR="00040478" w:rsidRDefault="00040478" w:rsidP="00040478">
      <w:pPr>
        <w:rPr>
          <w:b/>
          <w:bCs/>
          <w:u w:val="single"/>
          <w:lang w:val="it-IT"/>
        </w:rPr>
      </w:pPr>
    </w:p>
    <w:p w:rsidR="00040478" w:rsidRDefault="00040478" w:rsidP="00040478">
      <w:pPr>
        <w:rPr>
          <w:b/>
          <w:bCs/>
          <w:u w:val="single"/>
          <w:lang w:val="it-IT"/>
        </w:rPr>
      </w:pPr>
      <w:r>
        <w:rPr>
          <w:b/>
          <w:bCs/>
          <w:u w:val="single"/>
          <w:lang w:val="it-IT"/>
        </w:rPr>
        <w:t>Acconto alla prenotazione € 70,00</w:t>
      </w:r>
      <w:proofErr w:type="gramStart"/>
      <w:r>
        <w:rPr>
          <w:b/>
          <w:bCs/>
          <w:u w:val="single"/>
          <w:lang w:val="it-IT"/>
        </w:rPr>
        <w:t xml:space="preserve">  </w:t>
      </w:r>
      <w:proofErr w:type="gramEnd"/>
      <w:r>
        <w:rPr>
          <w:b/>
          <w:bCs/>
          <w:u w:val="single"/>
          <w:lang w:val="it-IT"/>
        </w:rPr>
        <w:t>entro il 15 giugno onde evitare di perdere l'opzione, saldo al 31/8/2015.</w:t>
      </w:r>
    </w:p>
    <w:p w:rsidR="00040478" w:rsidRDefault="00040478" w:rsidP="00040478">
      <w:pPr>
        <w:rPr>
          <w:u w:val="single"/>
          <w:lang w:val="it-IT"/>
        </w:rPr>
      </w:pPr>
      <w:r>
        <w:rPr>
          <w:u w:val="single"/>
          <w:lang w:val="it-IT"/>
        </w:rPr>
        <w:t>Volterra è meta di turisti per buona parte dell'anno, ma non ha grande ricezione, soprattutto nel centro storio, dove è ubicato l'albergo proposto, quindi è indispensabile prenotare per tempo.</w:t>
      </w:r>
    </w:p>
    <w:p w:rsidR="00040478" w:rsidRDefault="00040478" w:rsidP="00040478">
      <w:pPr>
        <w:rPr>
          <w:u w:val="single"/>
          <w:lang w:val="it-IT"/>
        </w:rPr>
      </w:pPr>
    </w:p>
    <w:p w:rsidR="00040478" w:rsidRDefault="00040478" w:rsidP="00040478">
      <w:pPr>
        <w:rPr>
          <w:lang w:val="it-IT"/>
        </w:rPr>
      </w:pPr>
      <w:r>
        <w:rPr>
          <w:lang w:val="it-IT"/>
        </w:rPr>
        <w:t xml:space="preserve">Curiosando nel Mondo di </w:t>
      </w:r>
      <w:proofErr w:type="spellStart"/>
      <w:r>
        <w:rPr>
          <w:lang w:val="it-IT"/>
        </w:rPr>
        <w:t>Crovato</w:t>
      </w:r>
      <w:proofErr w:type="spellEnd"/>
      <w:r>
        <w:rPr>
          <w:lang w:val="it-IT"/>
        </w:rPr>
        <w:t xml:space="preserve"> Nicolò P.I.: 11394801002 Rea</w:t>
      </w:r>
      <w:proofErr w:type="gramStart"/>
      <w:r>
        <w:rPr>
          <w:lang w:val="it-IT"/>
        </w:rPr>
        <w:t xml:space="preserve">  </w:t>
      </w:r>
      <w:proofErr w:type="gramEnd"/>
      <w:r>
        <w:rPr>
          <w:lang w:val="it-IT"/>
        </w:rPr>
        <w:t>AR 159858</w:t>
      </w:r>
    </w:p>
    <w:p w:rsidR="00040478" w:rsidRDefault="00C9520A" w:rsidP="00040478">
      <w:pPr>
        <w:rPr>
          <w:lang w:val="en-US"/>
        </w:rPr>
      </w:pPr>
      <w:hyperlink r:id="rId5" w:history="1">
        <w:r w:rsidR="00040478">
          <w:rPr>
            <w:rStyle w:val="Hyperlink"/>
            <w:lang w:val="it-IT"/>
          </w:rPr>
          <w:t>www.curiosando.eu</w:t>
        </w:r>
      </w:hyperlink>
    </w:p>
    <w:p w:rsidR="0022317E" w:rsidRDefault="0022317E"/>
    <w:sectPr w:rsidR="0022317E" w:rsidSect="009C087B">
      <w:pgSz w:w="11907" w:h="16840" w:code="9"/>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0478"/>
    <w:rsid w:val="00040478"/>
    <w:rsid w:val="000F63D4"/>
    <w:rsid w:val="0022317E"/>
    <w:rsid w:val="005E0F11"/>
    <w:rsid w:val="009A4ECB"/>
    <w:rsid w:val="009C08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0478"/>
    <w:pPr>
      <w:spacing w:after="0" w:line="240" w:lineRule="auto"/>
    </w:pPr>
    <w:rPr>
      <w:rFonts w:ascii="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0F11"/>
    <w:pPr>
      <w:tabs>
        <w:tab w:val="center" w:pos="4536"/>
        <w:tab w:val="right" w:pos="9072"/>
      </w:tabs>
    </w:pPr>
    <w:rPr>
      <w:rFonts w:ascii="Times New Roman" w:hAnsi="Times New Roman" w:cstheme="minorBidi"/>
      <w:sz w:val="24"/>
    </w:rPr>
  </w:style>
  <w:style w:type="character" w:customStyle="1" w:styleId="HeaderChar">
    <w:name w:val="Header Char"/>
    <w:basedOn w:val="DefaultParagraphFont"/>
    <w:link w:val="Header"/>
    <w:uiPriority w:val="99"/>
    <w:rsid w:val="005E0F11"/>
    <w:rPr>
      <w:rFonts w:ascii="Times New Roman" w:hAnsi="Times New Roman"/>
      <w:sz w:val="24"/>
      <w:lang w:val="en-GB"/>
    </w:rPr>
  </w:style>
  <w:style w:type="paragraph" w:styleId="Footer">
    <w:name w:val="footer"/>
    <w:basedOn w:val="Normal"/>
    <w:link w:val="FooterChar"/>
    <w:uiPriority w:val="99"/>
    <w:unhideWhenUsed/>
    <w:rsid w:val="009C087B"/>
    <w:pPr>
      <w:tabs>
        <w:tab w:val="center" w:pos="4536"/>
        <w:tab w:val="right" w:pos="9072"/>
      </w:tabs>
    </w:pPr>
    <w:rPr>
      <w:rFonts w:ascii="Times New Roman" w:hAnsi="Times New Roman" w:cstheme="minorBidi"/>
      <w:sz w:val="24"/>
    </w:rPr>
  </w:style>
  <w:style w:type="character" w:customStyle="1" w:styleId="FooterChar">
    <w:name w:val="Footer Char"/>
    <w:basedOn w:val="DefaultParagraphFont"/>
    <w:link w:val="Footer"/>
    <w:uiPriority w:val="99"/>
    <w:rsid w:val="009C087B"/>
    <w:rPr>
      <w:rFonts w:ascii="Times New Roman" w:hAnsi="Times New Roman"/>
      <w:sz w:val="24"/>
      <w:lang w:val="en-GB"/>
    </w:rPr>
  </w:style>
  <w:style w:type="character" w:styleId="Hyperlink">
    <w:name w:val="Hyperlink"/>
    <w:basedOn w:val="DefaultParagraphFont"/>
    <w:uiPriority w:val="99"/>
    <w:semiHidden/>
    <w:unhideWhenUsed/>
    <w:rsid w:val="0004047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0478"/>
    <w:pPr>
      <w:spacing w:after="0" w:line="240" w:lineRule="auto"/>
    </w:pPr>
    <w:rPr>
      <w:rFonts w:ascii="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0F11"/>
    <w:pPr>
      <w:tabs>
        <w:tab w:val="center" w:pos="4536"/>
        <w:tab w:val="right" w:pos="9072"/>
      </w:tabs>
    </w:pPr>
    <w:rPr>
      <w:rFonts w:ascii="Times New Roman" w:hAnsi="Times New Roman" w:cstheme="minorBidi"/>
      <w:sz w:val="24"/>
    </w:rPr>
  </w:style>
  <w:style w:type="character" w:customStyle="1" w:styleId="HeaderChar">
    <w:name w:val="Header Char"/>
    <w:basedOn w:val="DefaultParagraphFont"/>
    <w:link w:val="Header"/>
    <w:uiPriority w:val="99"/>
    <w:rsid w:val="005E0F11"/>
    <w:rPr>
      <w:rFonts w:ascii="Times New Roman" w:hAnsi="Times New Roman"/>
      <w:sz w:val="24"/>
      <w:lang w:val="en-GB"/>
    </w:rPr>
  </w:style>
  <w:style w:type="paragraph" w:styleId="Footer">
    <w:name w:val="footer"/>
    <w:basedOn w:val="Normal"/>
    <w:link w:val="FooterChar"/>
    <w:uiPriority w:val="99"/>
    <w:unhideWhenUsed/>
    <w:rsid w:val="009C087B"/>
    <w:pPr>
      <w:tabs>
        <w:tab w:val="center" w:pos="4536"/>
        <w:tab w:val="right" w:pos="9072"/>
      </w:tabs>
    </w:pPr>
    <w:rPr>
      <w:rFonts w:ascii="Times New Roman" w:hAnsi="Times New Roman" w:cstheme="minorBidi"/>
      <w:sz w:val="24"/>
    </w:rPr>
  </w:style>
  <w:style w:type="character" w:customStyle="1" w:styleId="FooterChar">
    <w:name w:val="Footer Char"/>
    <w:basedOn w:val="DefaultParagraphFont"/>
    <w:link w:val="Footer"/>
    <w:uiPriority w:val="99"/>
    <w:rsid w:val="009C087B"/>
    <w:rPr>
      <w:rFonts w:ascii="Times New Roman" w:hAnsi="Times New Roman"/>
      <w:sz w:val="24"/>
      <w:lang w:val="en-GB"/>
    </w:rPr>
  </w:style>
  <w:style w:type="character" w:styleId="Hyperlink">
    <w:name w:val="Hyperlink"/>
    <w:basedOn w:val="DefaultParagraphFont"/>
    <w:uiPriority w:val="99"/>
    <w:semiHidden/>
    <w:unhideWhenUsed/>
    <w:rsid w:val="0004047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8728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curiosando.e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374</Words>
  <Characters>2138</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FAO of the UN</Company>
  <LinksUpToDate>false</LinksUpToDate>
  <CharactersWithSpaces>2507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Certelli, AnnaMaria</dc:creator>
  <cp:lastModifiedBy>Certelli, AnnaMaria</cp:lastModifiedBy>
  <cp:revision>1</cp:revision>
  <dcterms:created xsi:type="dcterms:W3CDTF">2015-06-10T09:43:00Z</dcterms:created>
  <dcterms:modified xsi:type="dcterms:W3CDTF">2015-06-10T09:44:00Z</dcterms:modified>
</cp:coreProperties>
</file>