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17E" w:rsidRPr="00F614CB" w:rsidRDefault="00E02C17">
      <w:pPr>
        <w:rPr>
          <w:rStyle w:val="Strong"/>
          <w:i/>
        </w:rPr>
      </w:pPr>
      <w:r w:rsidRPr="00F614CB">
        <w:rPr>
          <w:rStyle w:val="Strong"/>
          <w:i/>
        </w:rPr>
        <w:t>The</w:t>
      </w:r>
      <w:r w:rsidR="00FB15CE" w:rsidRPr="00F614CB">
        <w:rPr>
          <w:rStyle w:val="Strong"/>
          <w:i/>
        </w:rPr>
        <w:t xml:space="preserve"> Forest</w:t>
      </w:r>
      <w:r w:rsidRPr="00F614CB">
        <w:rPr>
          <w:rStyle w:val="Strong"/>
          <w:i/>
        </w:rPr>
        <w:t xml:space="preserve"> of Sound</w:t>
      </w:r>
    </w:p>
    <w:p w:rsidR="00E02C17" w:rsidRPr="00F614CB" w:rsidRDefault="00E02C17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The ear hears what the heart feels</w:t>
      </w:r>
    </w:p>
    <w:p w:rsidR="00E02C17" w:rsidRPr="00F614CB" w:rsidRDefault="00E02C17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 xml:space="preserve">A melody the lungs breathe </w:t>
      </w:r>
    </w:p>
    <w:p w:rsidR="00E02C17" w:rsidRPr="00F614CB" w:rsidRDefault="00E02C17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 xml:space="preserve">With </w:t>
      </w:r>
      <w:r w:rsidR="001C55FF" w:rsidRPr="00F614CB">
        <w:rPr>
          <w:rStyle w:val="Strong"/>
          <w:i/>
        </w:rPr>
        <w:t xml:space="preserve">a </w:t>
      </w:r>
      <w:r w:rsidRPr="00F614CB">
        <w:rPr>
          <w:rStyle w:val="Strong"/>
          <w:i/>
        </w:rPr>
        <w:t>rhythmic pulse in our rooted veins</w:t>
      </w:r>
    </w:p>
    <w:p w:rsidR="00E02C17" w:rsidRPr="00F614CB" w:rsidRDefault="00E02C17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 xml:space="preserve">The </w:t>
      </w:r>
      <w:r w:rsidR="009A4CA0">
        <w:rPr>
          <w:rStyle w:val="Strong"/>
          <w:i/>
        </w:rPr>
        <w:t xml:space="preserve">slapping </w:t>
      </w:r>
      <w:r w:rsidRPr="00F614CB">
        <w:rPr>
          <w:rStyle w:val="Strong"/>
          <w:i/>
        </w:rPr>
        <w:t xml:space="preserve">soles of our feeling feet </w:t>
      </w:r>
    </w:p>
    <w:p w:rsidR="00E02C17" w:rsidRPr="00F614CB" w:rsidRDefault="001C55FF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Drumming</w:t>
      </w:r>
      <w:r w:rsidR="00E02C17" w:rsidRPr="00F614CB">
        <w:rPr>
          <w:rStyle w:val="Strong"/>
          <w:i/>
        </w:rPr>
        <w:t xml:space="preserve"> along on the soul of soil</w:t>
      </w:r>
    </w:p>
    <w:p w:rsidR="001C55FF" w:rsidRPr="00F614CB" w:rsidRDefault="001C55FF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 xml:space="preserve">We are the walking symphony </w:t>
      </w:r>
    </w:p>
    <w:p w:rsidR="00E02C17" w:rsidRPr="00F614CB" w:rsidRDefault="00E02C17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From the green source of song</w:t>
      </w:r>
    </w:p>
    <w:p w:rsidR="00E02C17" w:rsidRPr="00F614CB" w:rsidRDefault="001C55FF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 xml:space="preserve">Live music from the forest of sound. </w:t>
      </w:r>
    </w:p>
    <w:p w:rsidR="00F56C01" w:rsidRDefault="00F56C01">
      <w:pPr>
        <w:rPr>
          <w:lang w:val="en-US"/>
        </w:rPr>
      </w:pPr>
    </w:p>
    <w:p w:rsidR="00F56C01" w:rsidRPr="00F614CB" w:rsidRDefault="00F56C01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 xml:space="preserve">Bird choirs, bee buzz, the tiger’s cough </w:t>
      </w:r>
    </w:p>
    <w:p w:rsidR="00F56C01" w:rsidRPr="00F614CB" w:rsidRDefault="0088108E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W</w:t>
      </w:r>
      <w:r w:rsidR="00F56C01" w:rsidRPr="00F614CB">
        <w:rPr>
          <w:rStyle w:val="Strong"/>
          <w:i/>
        </w:rPr>
        <w:t xml:space="preserve">histling rustling wind in </w:t>
      </w:r>
      <w:r w:rsidRPr="00F614CB">
        <w:rPr>
          <w:rStyle w:val="Strong"/>
          <w:i/>
        </w:rPr>
        <w:t>dancing reeds</w:t>
      </w:r>
    </w:p>
    <w:p w:rsidR="00F56C01" w:rsidRPr="00F614CB" w:rsidRDefault="00F56C01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Subliminal tapping of the clapping leaves</w:t>
      </w:r>
    </w:p>
    <w:p w:rsidR="00F614CB" w:rsidRPr="00F614CB" w:rsidRDefault="00F614CB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Lyrical refrains of rippling shaded streams</w:t>
      </w:r>
    </w:p>
    <w:p w:rsidR="00FB15CE" w:rsidRPr="00F614CB" w:rsidRDefault="00F56C01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The deep dark hum of humbling trees</w:t>
      </w:r>
    </w:p>
    <w:p w:rsidR="00F614CB" w:rsidRPr="00F614CB" w:rsidRDefault="00F614CB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The inner sonic content of our waking dreams</w:t>
      </w:r>
    </w:p>
    <w:p w:rsidR="00F614CB" w:rsidRPr="00F614CB" w:rsidRDefault="00F614CB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From the green source of song</w:t>
      </w:r>
    </w:p>
    <w:p w:rsidR="00F614CB" w:rsidRPr="00F614CB" w:rsidRDefault="00F614CB" w:rsidP="00F614CB">
      <w:pPr>
        <w:pStyle w:val="NoSpacing"/>
        <w:rPr>
          <w:rStyle w:val="Strong"/>
          <w:i/>
        </w:rPr>
      </w:pPr>
      <w:r w:rsidRPr="00F614CB">
        <w:rPr>
          <w:rStyle w:val="Strong"/>
          <w:i/>
        </w:rPr>
        <w:t>Live music from the forest of sound.</w:t>
      </w:r>
    </w:p>
    <w:p w:rsidR="00F614CB" w:rsidRDefault="00F614CB">
      <w:pPr>
        <w:rPr>
          <w:lang w:val="en-US"/>
        </w:rPr>
      </w:pPr>
    </w:p>
    <w:p w:rsidR="00F56C01" w:rsidRPr="00026D74" w:rsidRDefault="0088108E" w:rsidP="00026D74">
      <w:pPr>
        <w:pStyle w:val="NoSpacing"/>
        <w:rPr>
          <w:rStyle w:val="Strong"/>
          <w:i/>
        </w:rPr>
      </w:pPr>
      <w:r w:rsidRPr="00026D74">
        <w:rPr>
          <w:rStyle w:val="Strong"/>
          <w:i/>
        </w:rPr>
        <w:t>Like auditory runes</w:t>
      </w:r>
      <w:r w:rsidR="00F614CB" w:rsidRPr="00026D74">
        <w:rPr>
          <w:rStyle w:val="Strong"/>
          <w:i/>
        </w:rPr>
        <w:t>,</w:t>
      </w:r>
      <w:r w:rsidRPr="00026D74">
        <w:rPr>
          <w:rStyle w:val="Strong"/>
          <w:i/>
        </w:rPr>
        <w:t xml:space="preserve"> notated scores upon the earth</w:t>
      </w:r>
    </w:p>
    <w:p w:rsidR="0088108E" w:rsidRPr="00026D74" w:rsidRDefault="0088108E" w:rsidP="00026D74">
      <w:pPr>
        <w:pStyle w:val="NoSpacing"/>
        <w:rPr>
          <w:rStyle w:val="Strong"/>
          <w:i/>
        </w:rPr>
      </w:pPr>
      <w:r w:rsidRPr="00026D74">
        <w:rPr>
          <w:rStyle w:val="Strong"/>
          <w:i/>
        </w:rPr>
        <w:t>These forest sounds inspired old tunes in village hearths</w:t>
      </w:r>
    </w:p>
    <w:p w:rsidR="0088108E" w:rsidRPr="00026D74" w:rsidRDefault="0088108E" w:rsidP="00026D74">
      <w:pPr>
        <w:pStyle w:val="NoSpacing"/>
        <w:rPr>
          <w:rStyle w:val="Strong"/>
          <w:i/>
        </w:rPr>
      </w:pPr>
      <w:r w:rsidRPr="00026D74">
        <w:rPr>
          <w:rStyle w:val="Strong"/>
          <w:i/>
        </w:rPr>
        <w:t>Flute of bamboo, drum of trunk and resonating woods</w:t>
      </w:r>
    </w:p>
    <w:p w:rsidR="00026D74" w:rsidRPr="00026D74" w:rsidRDefault="00F614CB" w:rsidP="00026D74">
      <w:pPr>
        <w:pStyle w:val="NoSpacing"/>
        <w:rPr>
          <w:rStyle w:val="Strong"/>
          <w:i/>
        </w:rPr>
      </w:pPr>
      <w:r w:rsidRPr="00026D74">
        <w:rPr>
          <w:rStyle w:val="Strong"/>
          <w:i/>
        </w:rPr>
        <w:t>Shaken shells, woode</w:t>
      </w:r>
      <w:r w:rsidR="00026D74" w:rsidRPr="00026D74">
        <w:rPr>
          <w:rStyle w:val="Strong"/>
          <w:i/>
        </w:rPr>
        <w:t>n bells, horns of horn -all free, all good</w:t>
      </w:r>
    </w:p>
    <w:p w:rsidR="00026D74" w:rsidRPr="00026D74" w:rsidRDefault="00C86575" w:rsidP="00026D74">
      <w:pPr>
        <w:pStyle w:val="NoSpacing"/>
        <w:rPr>
          <w:rStyle w:val="Strong"/>
          <w:i/>
        </w:rPr>
      </w:pPr>
      <w:r w:rsidRPr="00026D74">
        <w:rPr>
          <w:rStyle w:val="Strong"/>
          <w:i/>
        </w:rPr>
        <w:t>Still call us now, to</w:t>
      </w:r>
      <w:r w:rsidR="00026D74">
        <w:rPr>
          <w:rStyle w:val="Strong"/>
          <w:i/>
        </w:rPr>
        <w:t xml:space="preserve"> orchestrate each</w:t>
      </w:r>
      <w:r w:rsidR="00026D74" w:rsidRPr="00026D74">
        <w:rPr>
          <w:rStyle w:val="Strong"/>
          <w:i/>
        </w:rPr>
        <w:t xml:space="preserve"> culturally unique feeling</w:t>
      </w:r>
    </w:p>
    <w:p w:rsidR="0088108E" w:rsidRPr="00026D74" w:rsidRDefault="00026D74" w:rsidP="00026D74">
      <w:pPr>
        <w:pStyle w:val="NoSpacing"/>
        <w:rPr>
          <w:rStyle w:val="Strong"/>
          <w:i/>
        </w:rPr>
      </w:pPr>
      <w:r>
        <w:rPr>
          <w:rStyle w:val="Strong"/>
          <w:i/>
        </w:rPr>
        <w:t xml:space="preserve">In </w:t>
      </w:r>
      <w:r w:rsidRPr="00026D74">
        <w:rPr>
          <w:rStyle w:val="Strong"/>
          <w:i/>
        </w:rPr>
        <w:t xml:space="preserve">celebration of this source of </w:t>
      </w:r>
      <w:r w:rsidR="00C86575" w:rsidRPr="00026D74">
        <w:rPr>
          <w:rStyle w:val="Strong"/>
          <w:i/>
        </w:rPr>
        <w:t>natural hearing</w:t>
      </w:r>
      <w:r w:rsidR="009A4CA0">
        <w:rPr>
          <w:rStyle w:val="Strong"/>
          <w:i/>
        </w:rPr>
        <w:t xml:space="preserve"> healing</w:t>
      </w:r>
    </w:p>
    <w:p w:rsidR="00C86575" w:rsidRPr="00026D74" w:rsidRDefault="00C86575" w:rsidP="00026D74">
      <w:pPr>
        <w:pStyle w:val="NoSpacing"/>
        <w:rPr>
          <w:rStyle w:val="Strong"/>
          <w:i/>
        </w:rPr>
      </w:pPr>
      <w:r w:rsidRPr="00026D74">
        <w:rPr>
          <w:rStyle w:val="Strong"/>
          <w:i/>
        </w:rPr>
        <w:t xml:space="preserve">From the green source of song </w:t>
      </w:r>
    </w:p>
    <w:p w:rsidR="00C86575" w:rsidRPr="00026D74" w:rsidRDefault="00C86575" w:rsidP="00026D74">
      <w:pPr>
        <w:pStyle w:val="NoSpacing"/>
        <w:rPr>
          <w:rStyle w:val="Strong"/>
          <w:i/>
        </w:rPr>
      </w:pPr>
      <w:r w:rsidRPr="00026D74">
        <w:rPr>
          <w:rStyle w:val="Strong"/>
          <w:i/>
        </w:rPr>
        <w:t xml:space="preserve">Live music from the forest of sound. </w:t>
      </w:r>
    </w:p>
    <w:p w:rsidR="00026D74" w:rsidRDefault="00067630">
      <w:pPr>
        <w:rPr>
          <w:lang w:val="en-US"/>
        </w:rPr>
      </w:pPr>
      <w:r>
        <w:rPr>
          <w:lang w:val="en-US"/>
        </w:rPr>
        <w:tab/>
      </w:r>
      <w:r w:rsidR="00026D74">
        <w:rPr>
          <w:lang w:val="en-US"/>
        </w:rPr>
        <w:t xml:space="preserve"> </w:t>
      </w:r>
    </w:p>
    <w:p w:rsidR="00067630" w:rsidRDefault="00067630" w:rsidP="00026D74">
      <w:pPr>
        <w:rPr>
          <w:lang w:val="en-US"/>
        </w:rPr>
      </w:pPr>
      <w:r>
        <w:rPr>
          <w:lang w:val="en-US"/>
        </w:rPr>
        <w:t>-</w:t>
      </w:r>
      <w:proofErr w:type="spellStart"/>
      <w:proofErr w:type="gramStart"/>
      <w:r>
        <w:rPr>
          <w:lang w:val="en-US"/>
        </w:rPr>
        <w:t>jhaffur</w:t>
      </w:r>
      <w:proofErr w:type="spellEnd"/>
      <w:proofErr w:type="gramEnd"/>
      <w:r>
        <w:rPr>
          <w:lang w:val="en-US"/>
        </w:rPr>
        <w:t xml:space="preserve"> khan azad darakth</w:t>
      </w:r>
      <w:r w:rsidR="00026D74">
        <w:rPr>
          <w:lang w:val="en-US"/>
        </w:rPr>
        <w:t xml:space="preserve"> (Jeffrey Y Campbell)</w:t>
      </w:r>
      <w:r>
        <w:rPr>
          <w:lang w:val="en-US"/>
        </w:rPr>
        <w:t xml:space="preserve"> – for COFO 2016</w:t>
      </w:r>
    </w:p>
    <w:p w:rsidR="00C86575" w:rsidRDefault="00C86575">
      <w:pPr>
        <w:rPr>
          <w:lang w:val="en-US"/>
        </w:rPr>
      </w:pPr>
    </w:p>
    <w:p w:rsidR="0088108E" w:rsidRDefault="0088108E">
      <w:pPr>
        <w:rPr>
          <w:lang w:val="en-US"/>
        </w:rPr>
      </w:pPr>
    </w:p>
    <w:p w:rsidR="0088108E" w:rsidRDefault="0088108E">
      <w:pPr>
        <w:rPr>
          <w:lang w:val="en-US"/>
        </w:rPr>
      </w:pPr>
    </w:p>
    <w:p w:rsidR="0088108E" w:rsidRDefault="0088108E">
      <w:pPr>
        <w:rPr>
          <w:lang w:val="en-US"/>
        </w:rPr>
      </w:pPr>
    </w:p>
    <w:p w:rsidR="00FB15CE" w:rsidRPr="00FB15CE" w:rsidRDefault="00FB15CE">
      <w:pPr>
        <w:rPr>
          <w:lang w:val="en-US"/>
        </w:rPr>
      </w:pPr>
    </w:p>
    <w:sectPr w:rsidR="00FB15CE" w:rsidRPr="00FB15CE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5CE"/>
    <w:rsid w:val="00026D74"/>
    <w:rsid w:val="00056E6E"/>
    <w:rsid w:val="00067630"/>
    <w:rsid w:val="00183820"/>
    <w:rsid w:val="001C55FF"/>
    <w:rsid w:val="0022317E"/>
    <w:rsid w:val="00335D39"/>
    <w:rsid w:val="005E0F11"/>
    <w:rsid w:val="0088108E"/>
    <w:rsid w:val="009A4CA0"/>
    <w:rsid w:val="009A4ECB"/>
    <w:rsid w:val="009C087B"/>
    <w:rsid w:val="00AA6180"/>
    <w:rsid w:val="00C86575"/>
    <w:rsid w:val="00E02C17"/>
    <w:rsid w:val="00F56C01"/>
    <w:rsid w:val="00F614CB"/>
    <w:rsid w:val="00FB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31E715-DD3D-4851-8D9C-214A75D0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630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F614CB"/>
    <w:pPr>
      <w:spacing w:after="0" w:line="240" w:lineRule="auto"/>
    </w:pPr>
    <w:rPr>
      <w:rFonts w:ascii="Times New Roman" w:hAnsi="Times New Roman"/>
      <w:sz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F614CB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614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Jeffrey (FOE)</dc:creator>
  <cp:keywords/>
  <dc:description/>
  <cp:lastModifiedBy>Campbell, Jeffrey (FOE)</cp:lastModifiedBy>
  <cp:revision>1</cp:revision>
  <cp:lastPrinted>2016-07-12T11:16:00Z</cp:lastPrinted>
  <dcterms:created xsi:type="dcterms:W3CDTF">2016-07-12T07:55:00Z</dcterms:created>
  <dcterms:modified xsi:type="dcterms:W3CDTF">2016-07-12T11:11:00Z</dcterms:modified>
</cp:coreProperties>
</file>