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17E" w:rsidRDefault="0022317E">
      <w:pPr>
        <w:pBdr>
          <w:bottom w:val="double" w:sz="6" w:space="1" w:color="auto"/>
        </w:pBdr>
        <w:rPr>
          <w:lang w:val="en-US"/>
        </w:rPr>
      </w:pPr>
    </w:p>
    <w:p w:rsidR="00794D55" w:rsidRPr="00FE5136" w:rsidRDefault="00474DAE" w:rsidP="00474DAE">
      <w:pPr>
        <w:pStyle w:val="NoSpacing"/>
        <w:rPr>
          <w:sz w:val="16"/>
          <w:szCs w:val="16"/>
          <w:lang w:val="en-US"/>
        </w:rPr>
      </w:pPr>
      <w:bookmarkStart w:id="0" w:name="_GoBack"/>
      <w:r w:rsidRPr="00FE5136">
        <w:rPr>
          <w:sz w:val="16"/>
          <w:szCs w:val="16"/>
          <w:lang w:val="en-US"/>
        </w:rPr>
        <w:t>The information and materials sent from time to time by the FFOA are purely informative.  FFOA does not operate, control or endorse any information, products or services provided by third parties.</w:t>
      </w:r>
    </w:p>
    <w:p w:rsidR="00474DAE" w:rsidRPr="00FE5136" w:rsidRDefault="009D2046" w:rsidP="00474DAE">
      <w:pPr>
        <w:pStyle w:val="NoSpacing"/>
        <w:rPr>
          <w:sz w:val="16"/>
          <w:szCs w:val="16"/>
          <w:lang w:val="en-US"/>
        </w:rPr>
      </w:pPr>
      <w:r w:rsidRPr="00FE5136">
        <w:rPr>
          <w:sz w:val="16"/>
          <w:szCs w:val="16"/>
          <w:lang w:val="en-US"/>
        </w:rPr>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w:t>
      </w:r>
      <w:proofErr w:type="gramStart"/>
      <w:r w:rsidRPr="00FE5136">
        <w:rPr>
          <w:sz w:val="16"/>
          <w:szCs w:val="16"/>
          <w:lang w:val="en-US"/>
        </w:rPr>
        <w:t>materials ,</w:t>
      </w:r>
      <w:proofErr w:type="gramEnd"/>
      <w:r w:rsidRPr="00FE5136">
        <w:rPr>
          <w:sz w:val="16"/>
          <w:szCs w:val="16"/>
          <w:lang w:val="en-US"/>
        </w:rPr>
        <w:t xml:space="preserve"> services  or products in question. </w:t>
      </w:r>
      <w:bookmarkEnd w:id="0"/>
    </w:p>
    <w:sectPr w:rsidR="00474DAE" w:rsidRPr="00FE5136"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D55"/>
    <w:rsid w:val="0022317E"/>
    <w:rsid w:val="00474DAE"/>
    <w:rsid w:val="005E0F11"/>
    <w:rsid w:val="00794D55"/>
    <w:rsid w:val="008A704F"/>
    <w:rsid w:val="009A4ECB"/>
    <w:rsid w:val="009C087B"/>
    <w:rsid w:val="009D2046"/>
    <w:rsid w:val="00FE5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NoSpacing">
    <w:name w:val="No Spacing"/>
    <w:uiPriority w:val="1"/>
    <w:qFormat/>
    <w:rsid w:val="00474DAE"/>
    <w:pPr>
      <w:spacing w:after="0" w:line="240" w:lineRule="auto"/>
    </w:pPr>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NoSpacing">
    <w:name w:val="No Spacing"/>
    <w:uiPriority w:val="1"/>
    <w:qFormat/>
    <w:rsid w:val="00474DAE"/>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Sborchia, Gabriella (FFOA)</dc:creator>
  <cp:lastModifiedBy>Sborchia, Gabriella (FFOA)</cp:lastModifiedBy>
  <cp:revision>3</cp:revision>
  <dcterms:created xsi:type="dcterms:W3CDTF">2014-11-10T10:18:00Z</dcterms:created>
  <dcterms:modified xsi:type="dcterms:W3CDTF">2014-11-10T11:31:00Z</dcterms:modified>
</cp:coreProperties>
</file>